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460D9" w14:textId="421267CC" w:rsidR="00D20D51" w:rsidRPr="00D20D51" w:rsidRDefault="004267DA" w:rsidP="00D20D51">
      <w:pPr>
        <w:spacing w:line="240" w:lineRule="auto"/>
        <w:jc w:val="right"/>
        <w:rPr>
          <w:rFonts w:ascii="Calibri Light" w:hAnsi="Calibri Light" w:cs="Calibri Light"/>
          <w:sz w:val="16"/>
          <w:szCs w:val="16"/>
        </w:rPr>
      </w:pPr>
      <w:r w:rsidRPr="00537ECB">
        <w:rPr>
          <w:rFonts w:ascii="Calibri Light" w:hAnsi="Calibri Light" w:cs="Calibri Light"/>
          <w:spacing w:val="26"/>
          <w:sz w:val="18"/>
          <w:szCs w:val="16"/>
          <w:u w:val="single"/>
        </w:rPr>
        <w:t>Załącznik nr 1 do zapytania ofertowego</w:t>
      </w:r>
      <w:r w:rsidRPr="00537ECB">
        <w:rPr>
          <w:rFonts w:ascii="Calibri Light" w:eastAsia="Arial Black" w:hAnsi="Calibri Light" w:cs="Calibri Light"/>
          <w:u w:val="single"/>
        </w:rPr>
        <w:t xml:space="preserve"> </w:t>
      </w:r>
    </w:p>
    <w:p w14:paraId="43EB82AF" w14:textId="65313A3F" w:rsidR="004267DA" w:rsidRPr="00B72427" w:rsidRDefault="004267DA" w:rsidP="00223CD0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b/>
          <w:sz w:val="24"/>
          <w:szCs w:val="24"/>
          <w:u w:val="single"/>
          <w:lang w:eastAsia="ar-SA"/>
        </w:rPr>
      </w:pPr>
      <w:r w:rsidRPr="00B72427">
        <w:rPr>
          <w:rFonts w:ascii="Calibri Light" w:eastAsia="Times New Roman" w:hAnsi="Calibri Light" w:cs="Calibri Light"/>
          <w:b/>
          <w:sz w:val="24"/>
          <w:szCs w:val="24"/>
          <w:u w:val="single"/>
          <w:lang w:eastAsia="ar-SA"/>
        </w:rPr>
        <w:t>Zamawiający:</w:t>
      </w:r>
    </w:p>
    <w:p w14:paraId="3D015D73" w14:textId="77777777" w:rsidR="004267DA" w:rsidRPr="00B72427" w:rsidRDefault="004267DA" w:rsidP="00223CD0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b/>
          <w:lang w:eastAsia="ar-SA"/>
        </w:rPr>
      </w:pPr>
      <w:r w:rsidRPr="00B72427">
        <w:rPr>
          <w:rFonts w:ascii="Calibri Light" w:eastAsia="Times New Roman" w:hAnsi="Calibri Light" w:cs="Calibri Light"/>
          <w:b/>
          <w:lang w:eastAsia="ar-SA"/>
        </w:rPr>
        <w:t xml:space="preserve">Gmina Gródek nad Dunajcem </w:t>
      </w:r>
    </w:p>
    <w:p w14:paraId="786AD180" w14:textId="77777777" w:rsidR="004267DA" w:rsidRPr="00CD747B" w:rsidRDefault="004267DA" w:rsidP="00223CD0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CD747B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>Gródek nad Dunajcem 54</w:t>
      </w:r>
    </w:p>
    <w:p w14:paraId="34F41BB4" w14:textId="77777777" w:rsidR="004267DA" w:rsidRPr="00CD747B" w:rsidRDefault="004267DA" w:rsidP="00223CD0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CD747B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>33-318 Gródek nad Dunajcem</w:t>
      </w:r>
    </w:p>
    <w:p w14:paraId="13D79A24" w14:textId="77777777" w:rsidR="004267DA" w:rsidRPr="00537ECB" w:rsidRDefault="004267DA" w:rsidP="00223CD0">
      <w:pPr>
        <w:suppressAutoHyphens/>
        <w:spacing w:after="0" w:line="240" w:lineRule="auto"/>
        <w:ind w:left="5664" w:firstLine="708"/>
        <w:rPr>
          <w:rFonts w:ascii="Calibri Light" w:eastAsia="Times New Roman" w:hAnsi="Calibri Light" w:cs="Calibri Light"/>
          <w:sz w:val="26"/>
          <w:szCs w:val="26"/>
          <w:lang w:eastAsia="ar-SA"/>
        </w:rPr>
      </w:pPr>
    </w:p>
    <w:p w14:paraId="51411112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 Light" w:eastAsia="Times New Roman" w:hAnsi="Calibri Light" w:cs="Calibri Light"/>
          <w:b/>
          <w:u w:val="single"/>
          <w:lang w:eastAsia="ar-SA"/>
        </w:rPr>
      </w:pPr>
      <w:r w:rsidRPr="00537ECB">
        <w:rPr>
          <w:rFonts w:ascii="Calibri Light" w:eastAsia="Times New Roman" w:hAnsi="Calibri Light" w:cs="Calibri Light"/>
          <w:b/>
          <w:u w:val="single"/>
          <w:lang w:eastAsia="ar-SA"/>
        </w:rPr>
        <w:t>FORMULARZ OFERTY</w:t>
      </w:r>
    </w:p>
    <w:p w14:paraId="4838D002" w14:textId="7F85C60D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br/>
        <w:t xml:space="preserve">Zarejestrowana nazwa (firma) </w:t>
      </w:r>
      <w:r w:rsidR="00B17BB2">
        <w:rPr>
          <w:rFonts w:ascii="Calibri Light" w:eastAsia="Times New Roman" w:hAnsi="Calibri Light" w:cs="Calibri Light"/>
          <w:b/>
          <w:lang w:eastAsia="ar-SA"/>
        </w:rPr>
        <w:t>Projektantowi</w:t>
      </w:r>
      <w:r w:rsidRPr="00537ECB">
        <w:rPr>
          <w:rFonts w:ascii="Calibri Light" w:eastAsia="Times New Roman" w:hAnsi="Calibri Light" w:cs="Calibri Light"/>
          <w:lang w:eastAsia="ar-SA"/>
        </w:rPr>
        <w:t>:</w:t>
      </w:r>
    </w:p>
    <w:p w14:paraId="4690A8DB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36AAA204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lang w:eastAsia="ar-SA"/>
        </w:rPr>
        <w:t>……………………………………………………………………</w:t>
      </w:r>
    </w:p>
    <w:p w14:paraId="4B163FBB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</w:p>
    <w:p w14:paraId="2F97BF54" w14:textId="43E91F78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 xml:space="preserve">Zarejestrowany adres (siedziba) </w:t>
      </w:r>
      <w:r w:rsidR="00B17BB2">
        <w:rPr>
          <w:rFonts w:ascii="Calibri Light" w:eastAsia="Times New Roman" w:hAnsi="Calibri Light" w:cs="Calibri Light"/>
          <w:b/>
          <w:lang w:eastAsia="ar-SA"/>
        </w:rPr>
        <w:t>Projektantowi</w:t>
      </w:r>
      <w:r w:rsidRPr="00537ECB">
        <w:rPr>
          <w:rFonts w:ascii="Calibri Light" w:eastAsia="Times New Roman" w:hAnsi="Calibri Light" w:cs="Calibri Light"/>
          <w:b/>
          <w:lang w:eastAsia="ar-SA"/>
        </w:rPr>
        <w:t>:</w:t>
      </w:r>
    </w:p>
    <w:p w14:paraId="6B93BD8C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1DDBA15E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>Ulica:</w:t>
      </w:r>
      <w:r w:rsidRPr="00537ECB">
        <w:rPr>
          <w:rFonts w:ascii="Calibri Light" w:eastAsia="Times New Roman" w:hAnsi="Calibri Light" w:cs="Calibri Light"/>
          <w:lang w:eastAsia="ar-SA"/>
        </w:rPr>
        <w:t xml:space="preserve">  …………………………………………</w:t>
      </w:r>
    </w:p>
    <w:p w14:paraId="0DCA5038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2574293F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 xml:space="preserve">kod </w:t>
      </w:r>
      <w:r w:rsidRPr="00537ECB">
        <w:rPr>
          <w:rFonts w:ascii="Calibri Light" w:eastAsia="Times New Roman" w:hAnsi="Calibri Light" w:cs="Calibri Light"/>
          <w:lang w:eastAsia="ar-SA"/>
        </w:rPr>
        <w:t xml:space="preserve">____-______  </w:t>
      </w:r>
      <w:r w:rsidRPr="00537ECB">
        <w:rPr>
          <w:rFonts w:ascii="Calibri Light" w:eastAsia="Times New Roman" w:hAnsi="Calibri Light" w:cs="Calibri Light"/>
          <w:b/>
          <w:lang w:eastAsia="ar-SA"/>
        </w:rPr>
        <w:t>miejscowość</w:t>
      </w:r>
      <w:r w:rsidRPr="00537ECB">
        <w:rPr>
          <w:rFonts w:ascii="Calibri Light" w:eastAsia="Times New Roman" w:hAnsi="Calibri Light" w:cs="Calibri Light"/>
          <w:lang w:eastAsia="ar-SA"/>
        </w:rPr>
        <w:t xml:space="preserve">    ……………………………………………………………………</w:t>
      </w:r>
    </w:p>
    <w:p w14:paraId="745F1280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7E55B6AD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 xml:space="preserve">powiat: </w:t>
      </w:r>
      <w:r w:rsidRPr="00537ECB">
        <w:rPr>
          <w:rFonts w:ascii="Calibri Light" w:eastAsia="Times New Roman" w:hAnsi="Calibri Light" w:cs="Calibri Light"/>
          <w:lang w:eastAsia="ar-SA"/>
        </w:rPr>
        <w:t>……………………………………</w:t>
      </w:r>
      <w:r w:rsidRPr="00537ECB">
        <w:rPr>
          <w:rFonts w:ascii="Calibri Light" w:eastAsia="Times New Roman" w:hAnsi="Calibri Light" w:cs="Calibri Light"/>
          <w:lang w:eastAsia="ar-SA"/>
        </w:rPr>
        <w:tab/>
      </w:r>
      <w:r w:rsidRPr="00537ECB">
        <w:rPr>
          <w:rFonts w:ascii="Calibri Light" w:eastAsia="Times New Roman" w:hAnsi="Calibri Light" w:cs="Calibri Light"/>
          <w:b/>
          <w:lang w:eastAsia="ar-SA"/>
        </w:rPr>
        <w:t xml:space="preserve">województwo: </w:t>
      </w:r>
      <w:r w:rsidRPr="00537ECB">
        <w:rPr>
          <w:rFonts w:ascii="Calibri Light" w:eastAsia="Times New Roman" w:hAnsi="Calibri Light" w:cs="Calibri Light"/>
          <w:lang w:eastAsia="ar-SA"/>
        </w:rPr>
        <w:t>………………………….…………</w:t>
      </w:r>
    </w:p>
    <w:p w14:paraId="394E068E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015E4B3C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>telefon:</w:t>
      </w:r>
      <w:r w:rsidRPr="00537ECB">
        <w:rPr>
          <w:rFonts w:ascii="Calibri Light" w:eastAsia="Times New Roman" w:hAnsi="Calibri Light" w:cs="Calibri Light"/>
          <w:lang w:eastAsia="ar-SA"/>
        </w:rPr>
        <w:t xml:space="preserve"> ………………………………… </w:t>
      </w:r>
      <w:r w:rsidRPr="00537ECB">
        <w:rPr>
          <w:rFonts w:ascii="Calibri Light" w:eastAsia="Times New Roman" w:hAnsi="Calibri Light" w:cs="Calibri Light"/>
          <w:lang w:eastAsia="ar-SA"/>
        </w:rPr>
        <w:tab/>
      </w:r>
      <w:r w:rsidRPr="00537ECB">
        <w:rPr>
          <w:rFonts w:ascii="Calibri Light" w:eastAsia="Times New Roman" w:hAnsi="Calibri Light" w:cs="Calibri Light"/>
          <w:b/>
          <w:lang w:val="en-US" w:eastAsia="ar-SA"/>
        </w:rPr>
        <w:t>fax:</w:t>
      </w:r>
      <w:r w:rsidRPr="00537ECB">
        <w:rPr>
          <w:rFonts w:ascii="Calibri Light" w:eastAsia="Times New Roman" w:hAnsi="Calibri Light" w:cs="Calibri Light"/>
          <w:lang w:val="en-US" w:eastAsia="ar-SA"/>
        </w:rPr>
        <w:t xml:space="preserve">  …………………………..……………………</w:t>
      </w:r>
    </w:p>
    <w:p w14:paraId="1978E184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4D703894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537ECB">
        <w:rPr>
          <w:rFonts w:ascii="Calibri Light" w:eastAsia="Times New Roman" w:hAnsi="Calibri Light" w:cs="Calibri Light"/>
          <w:b/>
          <w:lang w:val="en-US" w:eastAsia="ar-SA"/>
        </w:rPr>
        <w:t xml:space="preserve">NIP: </w:t>
      </w:r>
      <w:r w:rsidRPr="00537ECB">
        <w:rPr>
          <w:rFonts w:ascii="Calibri Light" w:eastAsia="Times New Roman" w:hAnsi="Calibri Light" w:cs="Calibri Light"/>
          <w:lang w:val="en-US" w:eastAsia="ar-SA"/>
        </w:rPr>
        <w:t xml:space="preserve">…………………………………………, </w:t>
      </w:r>
      <w:r w:rsidRPr="00537ECB">
        <w:rPr>
          <w:rFonts w:ascii="Calibri Light" w:eastAsia="Times New Roman" w:hAnsi="Calibri Light" w:cs="Calibri Light"/>
          <w:lang w:val="en-US" w:eastAsia="ar-SA"/>
        </w:rPr>
        <w:tab/>
      </w:r>
      <w:r w:rsidRPr="00537ECB">
        <w:rPr>
          <w:rFonts w:ascii="Calibri Light" w:eastAsia="Times New Roman" w:hAnsi="Calibri Light" w:cs="Calibri Light"/>
          <w:b/>
          <w:lang w:val="en-US" w:eastAsia="ar-SA"/>
        </w:rPr>
        <w:t xml:space="preserve">REGON: </w:t>
      </w:r>
      <w:r w:rsidRPr="00537ECB">
        <w:rPr>
          <w:rFonts w:ascii="Calibri Light" w:eastAsia="Times New Roman" w:hAnsi="Calibri Light" w:cs="Calibri Light"/>
          <w:lang w:val="en-US" w:eastAsia="ar-SA"/>
        </w:rPr>
        <w:t>……………………………………………</w:t>
      </w:r>
    </w:p>
    <w:p w14:paraId="653770E0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1AF22123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lang w:val="en-US" w:eastAsia="ar-SA"/>
        </w:rPr>
      </w:pPr>
      <w:r w:rsidRPr="00537ECB">
        <w:rPr>
          <w:rFonts w:ascii="Calibri Light" w:eastAsia="Times New Roman" w:hAnsi="Calibri Light" w:cs="Calibri Light"/>
          <w:b/>
          <w:lang w:val="en-US" w:eastAsia="ar-SA"/>
        </w:rPr>
        <w:t>Adres e-mail:</w:t>
      </w:r>
      <w:r w:rsidRPr="00537ECB">
        <w:rPr>
          <w:rFonts w:ascii="Calibri Light" w:eastAsia="Times New Roman" w:hAnsi="Calibri Light" w:cs="Calibri Light"/>
          <w:b/>
          <w:lang w:val="en-US" w:eastAsia="ar-SA"/>
        </w:rPr>
        <w:tab/>
      </w:r>
      <w:r w:rsidRPr="00537ECB">
        <w:rPr>
          <w:rFonts w:ascii="Calibri Light" w:eastAsia="Times New Roman" w:hAnsi="Calibri Light" w:cs="Calibri Light"/>
          <w:lang w:val="en-US" w:eastAsia="ar-SA"/>
        </w:rPr>
        <w:t>…………………………………………</w:t>
      </w:r>
      <w:r w:rsidRPr="00537ECB">
        <w:rPr>
          <w:rFonts w:ascii="Calibri Light" w:eastAsia="Times New Roman" w:hAnsi="Calibri Light" w:cs="Calibri Light"/>
          <w:lang w:val="en-US" w:eastAsia="ar-SA"/>
        </w:rPr>
        <w:tab/>
      </w:r>
    </w:p>
    <w:p w14:paraId="24C7336C" w14:textId="284A3F2D" w:rsidR="004267DA" w:rsidRPr="00537ECB" w:rsidRDefault="004267DA" w:rsidP="00D20D51">
      <w:pPr>
        <w:tabs>
          <w:tab w:val="left" w:pos="310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sz w:val="16"/>
          <w:szCs w:val="20"/>
          <w:lang w:val="en-US" w:eastAsia="ar-SA"/>
        </w:rPr>
      </w:pPr>
      <w:r w:rsidRPr="00537ECB">
        <w:rPr>
          <w:rFonts w:ascii="Calibri Light" w:eastAsia="Times New Roman" w:hAnsi="Calibri Light" w:cs="Calibri Light"/>
          <w:lang w:val="en-US" w:eastAsia="ar-SA"/>
        </w:rPr>
        <w:tab/>
      </w:r>
    </w:p>
    <w:p w14:paraId="1EA3B6B8" w14:textId="77777777" w:rsidR="0000491F" w:rsidRPr="000E15B9" w:rsidRDefault="0000491F" w:rsidP="0000491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alibri Light" w:hAnsi="Calibri Light" w:cs="Calibri Light"/>
          <w:b/>
          <w:sz w:val="20"/>
          <w:szCs w:val="20"/>
        </w:rPr>
      </w:pP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>Składaj</w:t>
      </w:r>
      <w:r w:rsidRPr="00223CD0">
        <w:rPr>
          <w:rFonts w:ascii="Calibri Light" w:eastAsia="TimesNewRoman" w:hAnsi="Calibri Light" w:cs="Calibri Light"/>
          <w:sz w:val="20"/>
          <w:szCs w:val="20"/>
          <w:lang w:eastAsia="ar-SA"/>
        </w:rPr>
        <w:t>ą</w:t>
      </w: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>c ofert</w:t>
      </w:r>
      <w:r w:rsidRPr="00223CD0">
        <w:rPr>
          <w:rFonts w:ascii="Calibri Light" w:eastAsia="TimesNewRoman" w:hAnsi="Calibri Light" w:cs="Calibri Light"/>
          <w:sz w:val="20"/>
          <w:szCs w:val="20"/>
          <w:lang w:eastAsia="ar-SA"/>
        </w:rPr>
        <w:t xml:space="preserve">ę </w:t>
      </w: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>na realizację zamówienia</w:t>
      </w:r>
      <w:r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nr IZP.272.1.58.2021 pn.</w:t>
      </w: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: </w:t>
      </w:r>
      <w:r w:rsidRPr="000E15B9">
        <w:rPr>
          <w:rFonts w:ascii="Calibri Light" w:hAnsi="Calibri Light" w:cs="Calibri Light"/>
          <w:b/>
        </w:rPr>
        <w:t>Opracowanie dokumentacji projektowej budowy chodników w miejscowości Sienna oraz Bartkowa-Posadowa</w:t>
      </w:r>
      <w:r w:rsidRPr="00223CD0">
        <w:rPr>
          <w:rFonts w:ascii="Calibri Light" w:hAnsi="Calibri Light" w:cs="Calibri Light"/>
          <w:b/>
          <w:sz w:val="20"/>
          <w:szCs w:val="20"/>
        </w:rPr>
        <w:t xml:space="preserve"> </w:t>
      </w: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>objętego niniejszym postępowaniem, oferuję wykonanie przedmiotu zamówienia za </w:t>
      </w:r>
      <w:r>
        <w:rPr>
          <w:rFonts w:ascii="Calibri Light" w:eastAsia="Times New Roman" w:hAnsi="Calibri Light" w:cs="Calibri Light"/>
          <w:sz w:val="20"/>
          <w:szCs w:val="20"/>
          <w:lang w:eastAsia="ar-SA"/>
        </w:rPr>
        <w:t>następujące ceny i w terminach:</w:t>
      </w:r>
    </w:p>
    <w:p w14:paraId="09A56107" w14:textId="77777777" w:rsidR="0000491F" w:rsidRPr="00CD747B" w:rsidRDefault="0000491F" w:rsidP="0000491F">
      <w:pPr>
        <w:pStyle w:val="Akapitzlist"/>
        <w:spacing w:line="240" w:lineRule="auto"/>
        <w:ind w:left="360"/>
        <w:jc w:val="both"/>
        <w:rPr>
          <w:rFonts w:ascii="Calibri Light" w:hAnsi="Calibri Light" w:cs="Calibri Light"/>
          <w:b/>
          <w:sz w:val="20"/>
          <w:szCs w:val="20"/>
        </w:rPr>
      </w:pPr>
    </w:p>
    <w:p w14:paraId="2887F527" w14:textId="77777777" w:rsidR="0000491F" w:rsidRPr="00D20D51" w:rsidRDefault="0000491F" w:rsidP="0000491F">
      <w:pPr>
        <w:pStyle w:val="Akapitzlist"/>
        <w:numPr>
          <w:ilvl w:val="0"/>
          <w:numId w:val="31"/>
        </w:numPr>
        <w:rPr>
          <w:rFonts w:ascii="Calibri Light" w:hAnsi="Calibri Light" w:cs="Calibri Light"/>
          <w:b/>
        </w:rPr>
      </w:pPr>
      <w:r w:rsidRPr="00D20D51">
        <w:rPr>
          <w:rFonts w:ascii="Calibri Light" w:hAnsi="Calibri Light" w:cs="Calibri Light"/>
          <w:b/>
        </w:rPr>
        <w:t xml:space="preserve">Część </w:t>
      </w:r>
      <w:r>
        <w:rPr>
          <w:rFonts w:ascii="Calibri Light" w:hAnsi="Calibri Light" w:cs="Calibri Light"/>
          <w:b/>
        </w:rPr>
        <w:t>I</w:t>
      </w:r>
      <w:r w:rsidRPr="00D20D51">
        <w:rPr>
          <w:rFonts w:ascii="Calibri Light" w:hAnsi="Calibri Light" w:cs="Calibri Light"/>
          <w:b/>
        </w:rPr>
        <w:t xml:space="preserve">: </w:t>
      </w:r>
      <w:r>
        <w:rPr>
          <w:rFonts w:ascii="Calibri Light" w:hAnsi="Calibri Light" w:cs="Calibri Light"/>
          <w:b/>
        </w:rPr>
        <w:t>Dokumentacja projektowa b</w:t>
      </w:r>
      <w:r w:rsidRPr="00D20D51">
        <w:rPr>
          <w:rFonts w:ascii="Calibri Light" w:hAnsi="Calibri Light" w:cs="Calibri Light"/>
          <w:b/>
        </w:rPr>
        <w:t>udow</w:t>
      </w:r>
      <w:r>
        <w:rPr>
          <w:rFonts w:ascii="Calibri Light" w:hAnsi="Calibri Light" w:cs="Calibri Light"/>
          <w:b/>
        </w:rPr>
        <w:t>y</w:t>
      </w:r>
      <w:r w:rsidRPr="00D20D51">
        <w:rPr>
          <w:rFonts w:ascii="Calibri Light" w:hAnsi="Calibri Light" w:cs="Calibri Light"/>
          <w:b/>
        </w:rPr>
        <w:t xml:space="preserve"> chodnika przy </w:t>
      </w:r>
      <w:r w:rsidRPr="00116B6E">
        <w:rPr>
          <w:rFonts w:ascii="Calibri Light" w:hAnsi="Calibri Light" w:cs="Calibri Light"/>
          <w:b/>
        </w:rPr>
        <w:t xml:space="preserve">DW 975 w m. Sienna (ok. </w:t>
      </w:r>
      <w:r>
        <w:rPr>
          <w:rFonts w:ascii="Calibri Light" w:hAnsi="Calibri Light" w:cs="Calibri Light"/>
          <w:b/>
        </w:rPr>
        <w:t>250</w:t>
      </w:r>
      <w:r w:rsidRPr="00116B6E">
        <w:rPr>
          <w:rFonts w:ascii="Calibri Light" w:hAnsi="Calibri Light" w:cs="Calibri Light"/>
          <w:b/>
        </w:rPr>
        <w:t xml:space="preserve"> mb)</w:t>
      </w:r>
    </w:p>
    <w:tbl>
      <w:tblPr>
        <w:tblStyle w:val="Tabela-Siatka"/>
        <w:tblW w:w="4701" w:type="pct"/>
        <w:tblInd w:w="846" w:type="dxa"/>
        <w:tblLook w:val="04A0" w:firstRow="1" w:lastRow="0" w:firstColumn="1" w:lastColumn="0" w:noHBand="0" w:noVBand="1"/>
      </w:tblPr>
      <w:tblGrid>
        <w:gridCol w:w="3229"/>
        <w:gridCol w:w="2442"/>
        <w:gridCol w:w="2984"/>
      </w:tblGrid>
      <w:tr w:rsidR="0000491F" w:rsidRPr="00B50AA2" w14:paraId="5135F9F3" w14:textId="77777777" w:rsidTr="0099333E">
        <w:trPr>
          <w:trHeight w:val="624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4A812" w14:textId="77777777" w:rsidR="0000491F" w:rsidRPr="00B50AA2" w:rsidRDefault="0000491F" w:rsidP="0099333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7848" w14:textId="77777777" w:rsidR="0000491F" w:rsidRPr="00B50AA2" w:rsidRDefault="0000491F" w:rsidP="0099333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4B532F69" w14:textId="77777777" w:rsidR="0000491F" w:rsidRPr="00B50AA2" w:rsidRDefault="0000491F" w:rsidP="0099333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514EA40A" w14:textId="77777777" w:rsidR="0000491F" w:rsidRPr="00B50AA2" w:rsidRDefault="0000491F" w:rsidP="0099333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7E5C1" w14:textId="77777777" w:rsidR="0000491F" w:rsidRPr="00B50AA2" w:rsidRDefault="0000491F" w:rsidP="0099333E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oferty*)</w:t>
            </w:r>
          </w:p>
        </w:tc>
      </w:tr>
      <w:tr w:rsidR="0000491F" w:rsidRPr="00B50AA2" w14:paraId="4B7F3927" w14:textId="77777777" w:rsidTr="0099333E">
        <w:trPr>
          <w:trHeight w:val="451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BB24" w14:textId="77777777" w:rsidR="0000491F" w:rsidRPr="00B50AA2" w:rsidRDefault="0000491F" w:rsidP="0099333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2214" w14:textId="77777777" w:rsidR="0000491F" w:rsidRPr="00B50AA2" w:rsidRDefault="0000491F" w:rsidP="0099333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367B" w14:textId="77777777" w:rsidR="0000491F" w:rsidRPr="00B50AA2" w:rsidRDefault="0000491F" w:rsidP="0099333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6560BEA9" w14:textId="77777777" w:rsidR="0000491F" w:rsidRPr="00B50AA2" w:rsidRDefault="0000491F" w:rsidP="0099333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6AC06C40" w14:textId="77777777" w:rsidR="0000491F" w:rsidRPr="00B50AA2" w:rsidRDefault="0000491F" w:rsidP="0000491F">
      <w:pPr>
        <w:tabs>
          <w:tab w:val="left" w:pos="284"/>
        </w:tabs>
        <w:jc w:val="both"/>
        <w:rPr>
          <w:rFonts w:ascii="Calibri Light" w:hAnsi="Calibri Light" w:cs="Calibri Light"/>
        </w:rPr>
      </w:pPr>
    </w:p>
    <w:p w14:paraId="7305C058" w14:textId="77777777" w:rsidR="0000491F" w:rsidRDefault="0000491F" w:rsidP="0000491F">
      <w:pPr>
        <w:spacing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CD747B">
        <w:rPr>
          <w:rFonts w:ascii="Calibri Light" w:hAnsi="Calibri Light" w:cs="Calibri Light"/>
          <w:sz w:val="20"/>
          <w:szCs w:val="20"/>
        </w:rPr>
        <w:tab/>
        <w:t xml:space="preserve">* cena brutto słownie: </w:t>
      </w:r>
      <w:r w:rsidRPr="00CD747B">
        <w:rPr>
          <w:rFonts w:ascii="Calibri Light" w:hAnsi="Calibri Light" w:cs="Calibri Light"/>
          <w:sz w:val="20"/>
          <w:szCs w:val="20"/>
        </w:rPr>
        <w:tab/>
        <w:t>………………………………………………………………………………………………………………………</w:t>
      </w:r>
    </w:p>
    <w:p w14:paraId="3EB0DBCA" w14:textId="77777777" w:rsidR="0000491F" w:rsidRPr="00580CE6" w:rsidRDefault="0000491F" w:rsidP="0000491F">
      <w:pPr>
        <w:tabs>
          <w:tab w:val="left" w:pos="284"/>
        </w:tabs>
        <w:spacing w:line="360" w:lineRule="auto"/>
        <w:ind w:left="425" w:firstLine="284"/>
        <w:rPr>
          <w:rFonts w:ascii="Calibri Light" w:hAnsi="Calibri Light" w:cs="Calibri Light"/>
          <w:b/>
          <w:bCs/>
          <w:sz w:val="20"/>
          <w:szCs w:val="20"/>
          <w:u w:val="single"/>
        </w:rPr>
      </w:pPr>
      <w:r w:rsidRPr="00580CE6">
        <w:rPr>
          <w:rFonts w:ascii="Calibri Light" w:hAnsi="Calibri Light" w:cs="Calibri Light"/>
          <w:b/>
          <w:bCs/>
          <w:sz w:val="20"/>
          <w:szCs w:val="20"/>
          <w:u w:val="single"/>
        </w:rPr>
        <w:t>Termin realizacji zamówienia: 1</w:t>
      </w:r>
      <w:r>
        <w:rPr>
          <w:rFonts w:ascii="Calibri Light" w:hAnsi="Calibri Light" w:cs="Calibri Light"/>
          <w:b/>
          <w:bCs/>
          <w:sz w:val="20"/>
          <w:szCs w:val="20"/>
          <w:u w:val="single"/>
        </w:rPr>
        <w:t>5</w:t>
      </w:r>
      <w:r w:rsidRPr="00580CE6">
        <w:rPr>
          <w:rFonts w:ascii="Calibri Light" w:hAnsi="Calibri Light" w:cs="Calibri Light"/>
          <w:b/>
          <w:bCs/>
          <w:sz w:val="20"/>
          <w:szCs w:val="20"/>
          <w:u w:val="single"/>
        </w:rPr>
        <w:t>0 dni od daty podpisania umowy</w:t>
      </w:r>
    </w:p>
    <w:p w14:paraId="21ECBCE9" w14:textId="77777777" w:rsidR="0000491F" w:rsidRPr="00CD747B" w:rsidRDefault="0000491F" w:rsidP="0000491F">
      <w:pPr>
        <w:pStyle w:val="Akapitzlist"/>
        <w:numPr>
          <w:ilvl w:val="0"/>
          <w:numId w:val="31"/>
        </w:numPr>
        <w:jc w:val="both"/>
        <w:rPr>
          <w:rFonts w:ascii="Calibri Light" w:hAnsi="Calibri Light" w:cs="Calibri Light"/>
          <w:b/>
        </w:rPr>
      </w:pPr>
      <w:r w:rsidRPr="00CD747B">
        <w:rPr>
          <w:rFonts w:ascii="Calibri Light" w:hAnsi="Calibri Light" w:cs="Calibri Light"/>
          <w:b/>
        </w:rPr>
        <w:t xml:space="preserve">Część II: </w:t>
      </w:r>
      <w:r>
        <w:rPr>
          <w:rFonts w:ascii="Calibri Light" w:hAnsi="Calibri Light" w:cs="Calibri Light"/>
          <w:b/>
        </w:rPr>
        <w:t>Dokumentacja projektowa b</w:t>
      </w:r>
      <w:r w:rsidRPr="00CD747B">
        <w:rPr>
          <w:rFonts w:ascii="Calibri Light" w:hAnsi="Calibri Light" w:cs="Calibri Light"/>
          <w:b/>
        </w:rPr>
        <w:t>udow</w:t>
      </w:r>
      <w:r>
        <w:rPr>
          <w:rFonts w:ascii="Calibri Light" w:hAnsi="Calibri Light" w:cs="Calibri Light"/>
          <w:b/>
        </w:rPr>
        <w:t xml:space="preserve">y </w:t>
      </w:r>
      <w:r w:rsidRPr="00CD747B">
        <w:rPr>
          <w:rFonts w:ascii="Calibri Light" w:hAnsi="Calibri Light" w:cs="Calibri Light"/>
          <w:b/>
        </w:rPr>
        <w:t>chodnika przy DW 975</w:t>
      </w:r>
      <w:r>
        <w:rPr>
          <w:rFonts w:ascii="Calibri Light" w:hAnsi="Calibri Light" w:cs="Calibri Light"/>
          <w:b/>
        </w:rPr>
        <w:t xml:space="preserve"> </w:t>
      </w:r>
      <w:r w:rsidRPr="00CD747B">
        <w:rPr>
          <w:rFonts w:ascii="Calibri Light" w:hAnsi="Calibri Light" w:cs="Calibri Light"/>
          <w:b/>
        </w:rPr>
        <w:t>w m. Bartkowa-Posadowa (ok. 80 mb) wraz z przejściem dla pieszych</w:t>
      </w:r>
    </w:p>
    <w:tbl>
      <w:tblPr>
        <w:tblStyle w:val="Tabela-Siatka"/>
        <w:tblW w:w="4701" w:type="pct"/>
        <w:tblInd w:w="846" w:type="dxa"/>
        <w:tblLook w:val="04A0" w:firstRow="1" w:lastRow="0" w:firstColumn="1" w:lastColumn="0" w:noHBand="0" w:noVBand="1"/>
      </w:tblPr>
      <w:tblGrid>
        <w:gridCol w:w="3229"/>
        <w:gridCol w:w="2442"/>
        <w:gridCol w:w="2984"/>
      </w:tblGrid>
      <w:tr w:rsidR="0000491F" w:rsidRPr="00B50AA2" w14:paraId="74FE7A15" w14:textId="77777777" w:rsidTr="0099333E">
        <w:trPr>
          <w:trHeight w:val="271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7F909" w14:textId="77777777" w:rsidR="0000491F" w:rsidRPr="00B50AA2" w:rsidRDefault="0000491F" w:rsidP="0099333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97F33" w14:textId="77777777" w:rsidR="0000491F" w:rsidRPr="00B50AA2" w:rsidRDefault="0000491F" w:rsidP="0099333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33519275" w14:textId="77777777" w:rsidR="0000491F" w:rsidRPr="00B50AA2" w:rsidRDefault="0000491F" w:rsidP="0099333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5B6C5E8E" w14:textId="77777777" w:rsidR="0000491F" w:rsidRPr="00B50AA2" w:rsidRDefault="0000491F" w:rsidP="0099333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4556F" w14:textId="77777777" w:rsidR="0000491F" w:rsidRPr="00B50AA2" w:rsidRDefault="0000491F" w:rsidP="0099333E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oferty*)</w:t>
            </w:r>
          </w:p>
        </w:tc>
      </w:tr>
      <w:tr w:rsidR="0000491F" w:rsidRPr="00B50AA2" w14:paraId="1FFFEEC7" w14:textId="77777777" w:rsidTr="0099333E">
        <w:trPr>
          <w:trHeight w:val="271"/>
        </w:trPr>
        <w:tc>
          <w:tcPr>
            <w:tcW w:w="1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E7402" w14:textId="77777777" w:rsidR="0000491F" w:rsidRPr="00B50AA2" w:rsidRDefault="0000491F" w:rsidP="0099333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55EA6" w14:textId="77777777" w:rsidR="0000491F" w:rsidRPr="00B50AA2" w:rsidRDefault="0000491F" w:rsidP="0099333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CBB1" w14:textId="77777777" w:rsidR="0000491F" w:rsidRPr="00B50AA2" w:rsidRDefault="0000491F" w:rsidP="0099333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243F006C" w14:textId="77777777" w:rsidR="0000491F" w:rsidRPr="00B50AA2" w:rsidRDefault="0000491F" w:rsidP="0099333E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3877FCF8" w14:textId="77777777" w:rsidR="0000491F" w:rsidRPr="00B50AA2" w:rsidRDefault="0000491F" w:rsidP="0000491F">
      <w:pPr>
        <w:tabs>
          <w:tab w:val="left" w:pos="284"/>
        </w:tabs>
        <w:jc w:val="both"/>
        <w:rPr>
          <w:rFonts w:ascii="Calibri Light" w:hAnsi="Calibri Light" w:cs="Calibri Light"/>
        </w:rPr>
      </w:pPr>
    </w:p>
    <w:p w14:paraId="6E30842B" w14:textId="77777777" w:rsidR="0000491F" w:rsidRDefault="0000491F" w:rsidP="0000491F">
      <w:pPr>
        <w:tabs>
          <w:tab w:val="left" w:pos="284"/>
        </w:tabs>
        <w:spacing w:line="360" w:lineRule="auto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ab/>
      </w:r>
      <w:r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 xml:space="preserve">* cena brutto słownie: </w:t>
      </w:r>
      <w:r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>……………………………………………………………………………………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…………………………</w:t>
      </w:r>
      <w:r w:rsidRPr="00223CD0">
        <w:rPr>
          <w:rFonts w:ascii="Calibri Light" w:hAnsi="Calibri Light" w:cs="Calibri Light"/>
          <w:sz w:val="20"/>
          <w:szCs w:val="20"/>
        </w:rPr>
        <w:t>………</w:t>
      </w:r>
    </w:p>
    <w:p w14:paraId="564B49CD" w14:textId="77777777" w:rsidR="0000491F" w:rsidRPr="00580CE6" w:rsidRDefault="0000491F" w:rsidP="0000491F">
      <w:pPr>
        <w:tabs>
          <w:tab w:val="left" w:pos="284"/>
        </w:tabs>
        <w:spacing w:line="360" w:lineRule="auto"/>
        <w:ind w:left="425" w:firstLine="284"/>
        <w:rPr>
          <w:rFonts w:ascii="Calibri Light" w:hAnsi="Calibri Light" w:cs="Calibri Light"/>
          <w:b/>
          <w:bCs/>
          <w:sz w:val="20"/>
          <w:szCs w:val="20"/>
          <w:u w:val="single"/>
        </w:rPr>
      </w:pPr>
      <w:r w:rsidRPr="00580CE6">
        <w:rPr>
          <w:rFonts w:ascii="Calibri Light" w:hAnsi="Calibri Light" w:cs="Calibri Light"/>
          <w:b/>
          <w:bCs/>
          <w:sz w:val="20"/>
          <w:szCs w:val="20"/>
          <w:u w:val="single"/>
        </w:rPr>
        <w:t>Termin realizacji zamówienia: 1</w:t>
      </w:r>
      <w:r>
        <w:rPr>
          <w:rFonts w:ascii="Calibri Light" w:hAnsi="Calibri Light" w:cs="Calibri Light"/>
          <w:b/>
          <w:bCs/>
          <w:sz w:val="20"/>
          <w:szCs w:val="20"/>
          <w:u w:val="single"/>
        </w:rPr>
        <w:t>5</w:t>
      </w:r>
      <w:r w:rsidRPr="00580CE6">
        <w:rPr>
          <w:rFonts w:ascii="Calibri Light" w:hAnsi="Calibri Light" w:cs="Calibri Light"/>
          <w:b/>
          <w:bCs/>
          <w:sz w:val="20"/>
          <w:szCs w:val="20"/>
          <w:u w:val="single"/>
        </w:rPr>
        <w:t>0 dni od daty podpisania umowy</w:t>
      </w:r>
    </w:p>
    <w:p w14:paraId="0B2233AA" w14:textId="5E026F98" w:rsidR="00712291" w:rsidRPr="00B72427" w:rsidRDefault="00712291" w:rsidP="00CD747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lastRenderedPageBreak/>
        <w:t>Oferowan</w:t>
      </w:r>
      <w:r w:rsidR="00DF7F9D">
        <w:rPr>
          <w:rFonts w:ascii="Calibri Light" w:eastAsia="Times New Roman" w:hAnsi="Calibri Light" w:cs="Calibri Light"/>
          <w:sz w:val="20"/>
          <w:szCs w:val="20"/>
          <w:lang w:eastAsia="ar-SA"/>
        </w:rPr>
        <w:t>a/</w:t>
      </w:r>
      <w:r w:rsidR="00F21899"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e</w:t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cen</w:t>
      </w:r>
      <w:r w:rsidR="00DF7F9D">
        <w:rPr>
          <w:rFonts w:ascii="Calibri Light" w:eastAsia="Times New Roman" w:hAnsi="Calibri Light" w:cs="Calibri Light"/>
          <w:sz w:val="20"/>
          <w:szCs w:val="20"/>
          <w:lang w:eastAsia="ar-SA"/>
        </w:rPr>
        <w:t>a/y</w:t>
      </w:r>
      <w:r w:rsidR="00F21899"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</w:t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zawiera</w:t>
      </w:r>
      <w:r w:rsidR="00DF7F9D">
        <w:rPr>
          <w:rFonts w:ascii="Calibri Light" w:eastAsia="Times New Roman" w:hAnsi="Calibri Light" w:cs="Calibri Light"/>
          <w:sz w:val="20"/>
          <w:szCs w:val="20"/>
          <w:lang w:eastAsia="ar-SA"/>
        </w:rPr>
        <w:t>/ją</w:t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wszystkie koszty niezbędne do zrealizowania zamówienia wynikające z Zaproszenia</w:t>
      </w:r>
      <w:r w:rsidR="00223CD0"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do złożenia oferty</w:t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.   </w:t>
      </w:r>
    </w:p>
    <w:p w14:paraId="2B432911" w14:textId="77777777" w:rsidR="00712291" w:rsidRPr="00CD747B" w:rsidRDefault="00712291" w:rsidP="00CD747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Oświadczam, że uważam się za związanego ofertą przez okres 30 dni.</w:t>
      </w:r>
    </w:p>
    <w:p w14:paraId="4A8B483E" w14:textId="77777777" w:rsidR="00712291" w:rsidRPr="00CD747B" w:rsidRDefault="00712291" w:rsidP="00CD747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Oświadczam, że zapoznałem się z warunkami realizacji zamówienia określonymi w Zaproszeniu i nie wnoszę do nich żadnych zastrzeżeń oraz uzyskałem wszelkie niezbędne informacje do przygotowania oferty.</w:t>
      </w:r>
    </w:p>
    <w:p w14:paraId="5C5F4EE9" w14:textId="77777777" w:rsidR="00712291" w:rsidRPr="00CD747B" w:rsidRDefault="00712291" w:rsidP="00CD747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Oświadczam, że załączony do Zaproszenia wzór umowy został przeze mnie zaakceptowany bez zastrzeżeń i zobowiązuję się w przypadku wyboru mojej oferty do zawarcia umowy w miejscu i terminie wyznaczonym przez Zamawiającego.</w:t>
      </w:r>
    </w:p>
    <w:p w14:paraId="106DAA6C" w14:textId="77777777" w:rsidR="000E15B9" w:rsidRDefault="00712291" w:rsidP="000E15B9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Oświadczam, że akceptuję warunki płatności określone w Zaproszeniu i projekcie umowy, tj. płatność przelewem terminie do 30 dni od dnia wpływu faktury do Zamawiającego. </w:t>
      </w:r>
    </w:p>
    <w:p w14:paraId="27C53B2D" w14:textId="79C83387" w:rsidR="00712291" w:rsidRPr="000E15B9" w:rsidRDefault="00712291" w:rsidP="000E15B9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0E15B9">
        <w:rPr>
          <w:rFonts w:ascii="Calibri Light" w:eastAsia="Times New Roman" w:hAnsi="Calibri Light" w:cs="Calibri Light"/>
          <w:sz w:val="20"/>
          <w:szCs w:val="20"/>
          <w:lang w:eastAsia="ar-SA"/>
        </w:rPr>
        <w:t>W celu wykazania się wymaganym doświadczeniem (zgodnie z pkt. 4 zaproszenia) przedstawiam:</w:t>
      </w:r>
    </w:p>
    <w:p w14:paraId="547C084F" w14:textId="77777777" w:rsidR="00712291" w:rsidRPr="00B72427" w:rsidRDefault="00712291" w:rsidP="00CD747B">
      <w:pPr>
        <w:pStyle w:val="Akapitzlist"/>
        <w:numPr>
          <w:ilvl w:val="1"/>
          <w:numId w:val="31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wykaz zrealizowanych usług projektowych</w:t>
      </w:r>
      <w:r w:rsidRPr="00B72427">
        <w:rPr>
          <w:rStyle w:val="Odwoanieprzypisudolnego"/>
          <w:rFonts w:ascii="Calibri Light" w:eastAsia="Arial" w:hAnsi="Calibri Light" w:cs="Calibri Light"/>
          <w:sz w:val="20"/>
          <w:szCs w:val="20"/>
        </w:rPr>
        <w:footnoteReference w:id="1"/>
      </w:r>
      <w:r w:rsidRPr="00B72427">
        <w:rPr>
          <w:rFonts w:ascii="Calibri Light" w:hAnsi="Calibri Light" w:cs="Calibri Light"/>
          <w:sz w:val="20"/>
          <w:szCs w:val="20"/>
        </w:rPr>
        <w:t>: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9"/>
        <w:gridCol w:w="4127"/>
        <w:gridCol w:w="1370"/>
        <w:gridCol w:w="1960"/>
        <w:gridCol w:w="1453"/>
      </w:tblGrid>
      <w:tr w:rsidR="001643D7" w:rsidRPr="00537ECB" w14:paraId="3EB3641B" w14:textId="77777777" w:rsidTr="001643D7">
        <w:trPr>
          <w:trHeight w:val="15"/>
        </w:trPr>
        <w:tc>
          <w:tcPr>
            <w:tcW w:w="1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1FE90AB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Lp</w:t>
            </w:r>
          </w:p>
        </w:tc>
        <w:tc>
          <w:tcPr>
            <w:tcW w:w="224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E00AC4B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Przedmiot zamówienia</w:t>
            </w:r>
          </w:p>
          <w:p w14:paraId="4ADE6740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(wraz z opisem zakresu zamówienia)</w:t>
            </w:r>
          </w:p>
        </w:tc>
        <w:tc>
          <w:tcPr>
            <w:tcW w:w="74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12BF052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537ECB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Wartość</w:t>
            </w:r>
          </w:p>
        </w:tc>
        <w:tc>
          <w:tcPr>
            <w:tcW w:w="10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DAF4D1D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Data rozpoczęcia i zakończenia</w:t>
            </w:r>
          </w:p>
          <w:p w14:paraId="692E0469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mm</w:t>
            </w:r>
            <w:r w:rsidRPr="00537ECB">
              <w:rPr>
                <w:rFonts w:ascii="Calibri Light" w:hAnsi="Calibri Light" w:cs="Calibri Light"/>
                <w:b/>
                <w:bCs/>
              </w:rPr>
              <w:t>/</w:t>
            </w:r>
            <w:r>
              <w:rPr>
                <w:rFonts w:ascii="Calibri Light" w:hAnsi="Calibri Light" w:cs="Calibri Light"/>
                <w:b/>
                <w:bCs/>
              </w:rPr>
              <w:t>rrrr</w:t>
            </w:r>
            <w:r w:rsidRPr="00537ECB">
              <w:rPr>
                <w:rFonts w:ascii="Calibri Light" w:hAnsi="Calibri Light" w:cs="Calibri Light"/>
                <w:b/>
                <w:bCs/>
              </w:rPr>
              <w:t>) - (</w:t>
            </w:r>
            <w:r>
              <w:rPr>
                <w:rFonts w:ascii="Calibri Light" w:hAnsi="Calibri Light" w:cs="Calibri Light"/>
                <w:b/>
                <w:bCs/>
              </w:rPr>
              <w:t>mm</w:t>
            </w:r>
            <w:r w:rsidRPr="00537ECB">
              <w:rPr>
                <w:rFonts w:ascii="Calibri Light" w:hAnsi="Calibri Light" w:cs="Calibri Light"/>
                <w:b/>
                <w:bCs/>
              </w:rPr>
              <w:t>/</w:t>
            </w:r>
            <w:r>
              <w:rPr>
                <w:rFonts w:ascii="Calibri Light" w:hAnsi="Calibri Light" w:cs="Calibri Light"/>
                <w:b/>
                <w:bCs/>
              </w:rPr>
              <w:t>rrrr</w:t>
            </w:r>
            <w:r w:rsidRPr="00537ECB">
              <w:rPr>
                <w:rFonts w:ascii="Calibri Light" w:hAnsi="Calibri Light" w:cs="Calibri Light"/>
                <w:b/>
                <w:bCs/>
              </w:rPr>
              <w:t>)</w:t>
            </w:r>
          </w:p>
        </w:tc>
        <w:tc>
          <w:tcPr>
            <w:tcW w:w="7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6C16CC" w14:textId="77777777" w:rsidR="001643D7" w:rsidRPr="00537ECB" w:rsidRDefault="001643D7" w:rsidP="000E00C3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Nazwa Zamawiającego</w:t>
            </w:r>
          </w:p>
        </w:tc>
      </w:tr>
      <w:tr w:rsidR="00712291" w:rsidRPr="00537ECB" w14:paraId="1DDD4657" w14:textId="77777777" w:rsidTr="001643D7">
        <w:trPr>
          <w:trHeight w:val="416"/>
        </w:trPr>
        <w:tc>
          <w:tcPr>
            <w:tcW w:w="16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68FFF0B" w14:textId="77777777" w:rsidR="00712291" w:rsidRPr="00537ECB" w:rsidRDefault="00712291" w:rsidP="00223CD0">
            <w:pPr>
              <w:pStyle w:val="Zawartotabeli"/>
              <w:rPr>
                <w:rFonts w:ascii="Calibri Light" w:hAnsi="Calibri Light" w:cs="Calibri Light"/>
              </w:rPr>
            </w:pPr>
            <w:r w:rsidRPr="00537ECB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22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D38150D" w14:textId="77777777" w:rsidR="00712291" w:rsidRPr="00537ECB" w:rsidRDefault="00712291" w:rsidP="00223CD0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74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B8C5537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106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1ADC904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  <w:p w14:paraId="23057479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78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20D84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</w:tr>
      <w:tr w:rsidR="00712291" w:rsidRPr="00537ECB" w14:paraId="78E5DD0C" w14:textId="77777777" w:rsidTr="001643D7">
        <w:trPr>
          <w:trHeight w:val="416"/>
        </w:trPr>
        <w:tc>
          <w:tcPr>
            <w:tcW w:w="16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E032B9" w14:textId="77777777" w:rsidR="00712291" w:rsidRPr="00537ECB" w:rsidRDefault="00712291" w:rsidP="00223CD0">
            <w:pPr>
              <w:pStyle w:val="Zawartotabeli"/>
              <w:rPr>
                <w:rFonts w:ascii="Calibri Light" w:hAnsi="Calibri Light" w:cs="Calibri Light"/>
              </w:rPr>
            </w:pPr>
            <w:r w:rsidRPr="00537ECB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2241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06C91C" w14:textId="77777777" w:rsidR="00712291" w:rsidRPr="00537ECB" w:rsidRDefault="00712291" w:rsidP="00223CD0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74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F5E1236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106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6ED6FB1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  <w:p w14:paraId="1DE2BD7B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789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BEBE8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</w:tr>
    </w:tbl>
    <w:p w14:paraId="255E1749" w14:textId="77777777" w:rsidR="00712291" w:rsidRPr="00B72427" w:rsidRDefault="00712291" w:rsidP="00CD747B">
      <w:pPr>
        <w:pStyle w:val="Akapitzlist"/>
        <w:numPr>
          <w:ilvl w:val="1"/>
          <w:numId w:val="31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wykaz osób odpowiedzialnych za realizację przedmiotu zamówienia (zespół projektowy)</w:t>
      </w:r>
      <w:r w:rsidRPr="00B72427">
        <w:rPr>
          <w:rStyle w:val="Odwoanieprzypisudolnego"/>
          <w:rFonts w:ascii="Calibri Light" w:eastAsia="Arial" w:hAnsi="Calibri Light" w:cs="Calibri Light"/>
          <w:sz w:val="20"/>
          <w:szCs w:val="20"/>
        </w:rPr>
        <w:footnoteReference w:id="2"/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: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01"/>
        <w:gridCol w:w="5025"/>
        <w:gridCol w:w="3888"/>
      </w:tblGrid>
      <w:tr w:rsidR="00712291" w:rsidRPr="00537ECB" w14:paraId="15DCD33B" w14:textId="77777777" w:rsidTr="001643D7">
        <w:trPr>
          <w:trHeight w:val="89"/>
        </w:trPr>
        <w:tc>
          <w:tcPr>
            <w:tcW w:w="301" w:type="dxa"/>
            <w:shd w:val="clear" w:color="auto" w:fill="auto"/>
            <w:vAlign w:val="center"/>
            <w:hideMark/>
          </w:tcPr>
          <w:p w14:paraId="25B02429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Lp</w:t>
            </w:r>
          </w:p>
        </w:tc>
        <w:tc>
          <w:tcPr>
            <w:tcW w:w="5025" w:type="dxa"/>
            <w:shd w:val="clear" w:color="auto" w:fill="auto"/>
            <w:vAlign w:val="center"/>
            <w:hideMark/>
          </w:tcPr>
          <w:p w14:paraId="71680E29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Imię i nazwisko</w:t>
            </w:r>
          </w:p>
        </w:tc>
        <w:tc>
          <w:tcPr>
            <w:tcW w:w="3888" w:type="dxa"/>
            <w:shd w:val="clear" w:color="auto" w:fill="auto"/>
            <w:vAlign w:val="center"/>
            <w:hideMark/>
          </w:tcPr>
          <w:p w14:paraId="3FF42FDC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Kwalifikacje zawodowe</w:t>
            </w:r>
            <w:r w:rsidRPr="00537ECB">
              <w:rPr>
                <w:rFonts w:ascii="Calibri Light" w:hAnsi="Calibri Light" w:cs="Calibri Light"/>
                <w:b/>
                <w:bCs/>
              </w:rPr>
              <w:br/>
              <w:t xml:space="preserve"> (podać nazwę i nr uprawnień)</w:t>
            </w:r>
          </w:p>
        </w:tc>
      </w:tr>
      <w:tr w:rsidR="00712291" w:rsidRPr="00537ECB" w14:paraId="0C90AA8E" w14:textId="77777777" w:rsidTr="001643D7">
        <w:trPr>
          <w:trHeight w:val="320"/>
        </w:trPr>
        <w:tc>
          <w:tcPr>
            <w:tcW w:w="301" w:type="dxa"/>
            <w:vAlign w:val="center"/>
            <w:hideMark/>
          </w:tcPr>
          <w:p w14:paraId="53A03CC6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Cs/>
              </w:rPr>
            </w:pPr>
            <w:r w:rsidRPr="00537ECB">
              <w:rPr>
                <w:rFonts w:ascii="Calibri Light" w:hAnsi="Calibri Light" w:cs="Calibri Light"/>
                <w:bCs/>
              </w:rPr>
              <w:t>1</w:t>
            </w:r>
          </w:p>
        </w:tc>
        <w:tc>
          <w:tcPr>
            <w:tcW w:w="5025" w:type="dxa"/>
            <w:vAlign w:val="center"/>
          </w:tcPr>
          <w:p w14:paraId="45485690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88" w:type="dxa"/>
            <w:vAlign w:val="center"/>
          </w:tcPr>
          <w:p w14:paraId="032DBBF7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712291" w:rsidRPr="00537ECB" w14:paraId="1F84A98D" w14:textId="77777777" w:rsidTr="001643D7">
        <w:trPr>
          <w:trHeight w:val="320"/>
        </w:trPr>
        <w:tc>
          <w:tcPr>
            <w:tcW w:w="301" w:type="dxa"/>
            <w:vAlign w:val="center"/>
            <w:hideMark/>
          </w:tcPr>
          <w:p w14:paraId="24EBC96E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Cs/>
              </w:rPr>
            </w:pPr>
            <w:r w:rsidRPr="00537ECB">
              <w:rPr>
                <w:rFonts w:ascii="Calibri Light" w:hAnsi="Calibri Light" w:cs="Calibri Light"/>
                <w:bCs/>
              </w:rPr>
              <w:t>2</w:t>
            </w:r>
          </w:p>
        </w:tc>
        <w:tc>
          <w:tcPr>
            <w:tcW w:w="5025" w:type="dxa"/>
            <w:vAlign w:val="center"/>
          </w:tcPr>
          <w:p w14:paraId="049B4225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88" w:type="dxa"/>
            <w:vAlign w:val="center"/>
          </w:tcPr>
          <w:p w14:paraId="53452AB8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</w:p>
        </w:tc>
      </w:tr>
    </w:tbl>
    <w:p w14:paraId="3F695A25" w14:textId="77777777" w:rsidR="00712291" w:rsidRPr="00537ECB" w:rsidRDefault="00712291" w:rsidP="00223CD0">
      <w:pPr>
        <w:pStyle w:val="Akapitzlist"/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41BBE1D0" w14:textId="77777777" w:rsidR="000E15B9" w:rsidRDefault="00712291" w:rsidP="000E15B9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Załączniki do oferty:</w:t>
      </w:r>
    </w:p>
    <w:p w14:paraId="25D0D5B0" w14:textId="3AD08E6D" w:rsidR="000E15B9" w:rsidRDefault="006D6392" w:rsidP="000E15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0E15B9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Wyceniony wykaz elementów rozliczeniowych (WWER) - …………. </w:t>
      </w:r>
      <w:r w:rsidR="0000491F">
        <w:rPr>
          <w:rFonts w:ascii="Calibri Light" w:eastAsia="Times New Roman" w:hAnsi="Calibri Light" w:cs="Calibri Light"/>
          <w:sz w:val="20"/>
          <w:szCs w:val="20"/>
          <w:lang w:eastAsia="ar-SA"/>
        </w:rPr>
        <w:t>s</w:t>
      </w:r>
      <w:r w:rsidRPr="000E15B9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zt. </w:t>
      </w:r>
    </w:p>
    <w:p w14:paraId="4FD01C26" w14:textId="77777777" w:rsidR="000E15B9" w:rsidRPr="000E15B9" w:rsidRDefault="000E15B9" w:rsidP="000E15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0E15B9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7DD4AD26" w14:textId="77777777" w:rsidR="000E15B9" w:rsidRPr="000E15B9" w:rsidRDefault="000E15B9" w:rsidP="000E15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0E15B9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630398B8" w14:textId="77777777" w:rsidR="000E15B9" w:rsidRPr="000E15B9" w:rsidRDefault="000E15B9" w:rsidP="000E15B9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0E15B9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09488434" w14:textId="77777777" w:rsidR="004267DA" w:rsidRPr="00537ECB" w:rsidRDefault="004267DA" w:rsidP="00223CD0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3E0476B7" w14:textId="77777777" w:rsidR="004267DA" w:rsidRPr="00537ECB" w:rsidRDefault="004267DA" w:rsidP="00223CD0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tbl>
      <w:tblPr>
        <w:tblW w:w="9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4980"/>
      </w:tblGrid>
      <w:tr w:rsidR="00205CD5" w:rsidRPr="00205CD5" w14:paraId="3E30DF6E" w14:textId="77777777" w:rsidTr="00205CD5">
        <w:trPr>
          <w:trHeight w:val="25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4D8D1AC6" w14:textId="77777777" w:rsidR="00205CD5" w:rsidRPr="00205CD5" w:rsidRDefault="00205CD5" w:rsidP="00205CD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205CD5">
              <w:rPr>
                <w:rFonts w:ascii="Calibri Light" w:eastAsia="Times New Roman" w:hAnsi="Calibri Light" w:cs="Calibri Light"/>
                <w:i/>
                <w:iCs/>
                <w:color w:val="000000"/>
                <w:sz w:val="16"/>
                <w:szCs w:val="16"/>
                <w:lang w:eastAsia="pl-PL"/>
              </w:rPr>
              <w:t>……………………........................................................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bottom"/>
            <w:hideMark/>
          </w:tcPr>
          <w:p w14:paraId="3948F020" w14:textId="77777777" w:rsidR="00205CD5" w:rsidRPr="00205CD5" w:rsidRDefault="00205CD5" w:rsidP="00205CD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205CD5">
              <w:rPr>
                <w:rFonts w:ascii="Calibri Light" w:eastAsia="Times New Roman" w:hAnsi="Calibri Light" w:cs="Calibri Light"/>
                <w:i/>
                <w:iCs/>
                <w:color w:val="000000"/>
                <w:sz w:val="16"/>
                <w:szCs w:val="16"/>
                <w:lang w:eastAsia="pl-PL"/>
              </w:rPr>
              <w:t xml:space="preserve"> .................................................................................................... </w:t>
            </w:r>
          </w:p>
        </w:tc>
      </w:tr>
      <w:tr w:rsidR="00205CD5" w:rsidRPr="00205CD5" w14:paraId="6FA10A0A" w14:textId="77777777" w:rsidTr="00205CD5">
        <w:trPr>
          <w:trHeight w:val="25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73F856B3" w14:textId="77777777" w:rsidR="00205CD5" w:rsidRPr="00205CD5" w:rsidRDefault="00205CD5" w:rsidP="00205CD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sz w:val="12"/>
                <w:szCs w:val="12"/>
                <w:lang w:eastAsia="pl-PL"/>
              </w:rPr>
            </w:pPr>
            <w:r w:rsidRPr="00205CD5">
              <w:rPr>
                <w:rFonts w:ascii="Calibri Light" w:eastAsia="Times New Roman" w:hAnsi="Calibri Light" w:cs="Calibri Light"/>
                <w:i/>
                <w:iCs/>
                <w:color w:val="000000"/>
                <w:sz w:val="12"/>
                <w:szCs w:val="12"/>
                <w:lang w:eastAsia="pl-PL"/>
              </w:rPr>
              <w:t>miejscowość, data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192305C5" w14:textId="77777777" w:rsidR="00205CD5" w:rsidRPr="00205CD5" w:rsidRDefault="00205CD5" w:rsidP="00205CD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sz w:val="12"/>
                <w:szCs w:val="12"/>
                <w:lang w:eastAsia="pl-PL"/>
              </w:rPr>
            </w:pPr>
            <w:r w:rsidRPr="00205CD5">
              <w:rPr>
                <w:rFonts w:ascii="Calibri Light" w:eastAsia="Times New Roman" w:hAnsi="Calibri Light" w:cs="Calibri Light"/>
                <w:i/>
                <w:iCs/>
                <w:color w:val="000000"/>
                <w:sz w:val="12"/>
                <w:szCs w:val="12"/>
                <w:lang w:eastAsia="pl-PL"/>
              </w:rPr>
              <w:t xml:space="preserve"> pieczęć i podpisy osób uprawnionych do zaciągania zobowiązań w imieniu wykonawcy  </w:t>
            </w:r>
          </w:p>
        </w:tc>
      </w:tr>
      <w:tr w:rsidR="00205CD5" w:rsidRPr="00205CD5" w14:paraId="1F41C58F" w14:textId="77777777" w:rsidTr="00205CD5">
        <w:trPr>
          <w:trHeight w:val="25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100B19AC" w14:textId="77777777" w:rsidR="00205CD5" w:rsidRPr="00205CD5" w:rsidRDefault="00205CD5" w:rsidP="00205CD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205CD5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14E48EAA" w14:textId="77777777" w:rsidR="00205CD5" w:rsidRPr="00205CD5" w:rsidRDefault="00205CD5" w:rsidP="00205CD5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i/>
                <w:iCs/>
                <w:color w:val="000000"/>
                <w:sz w:val="12"/>
                <w:szCs w:val="12"/>
                <w:lang w:eastAsia="pl-PL"/>
              </w:rPr>
            </w:pPr>
            <w:r w:rsidRPr="00205CD5">
              <w:rPr>
                <w:rFonts w:ascii="Calibri Light" w:eastAsia="Times New Roman" w:hAnsi="Calibri Light" w:cs="Calibri Light"/>
                <w:i/>
                <w:iCs/>
                <w:color w:val="000000"/>
                <w:sz w:val="12"/>
                <w:szCs w:val="12"/>
                <w:lang w:eastAsia="pl-PL"/>
              </w:rPr>
              <w:t xml:space="preserve"> (wskazanych w dokumencie uprawniającym    do występowania w obrocie prawny) </w:t>
            </w:r>
          </w:p>
        </w:tc>
      </w:tr>
    </w:tbl>
    <w:p w14:paraId="7F19EDA2" w14:textId="77777777" w:rsidR="0009373D" w:rsidRPr="00537ECB" w:rsidRDefault="0009373D" w:rsidP="00865684">
      <w:pPr>
        <w:spacing w:line="240" w:lineRule="auto"/>
        <w:rPr>
          <w:rFonts w:ascii="Calibri Light" w:hAnsi="Calibri Light" w:cs="Calibri Light"/>
          <w:b/>
          <w:sz w:val="20"/>
          <w:szCs w:val="18"/>
        </w:rPr>
      </w:pPr>
    </w:p>
    <w:sectPr w:rsidR="0009373D" w:rsidRPr="00537ECB" w:rsidSect="00865684">
      <w:headerReference w:type="default" r:id="rId8"/>
      <w:footerReference w:type="default" r:id="rId9"/>
      <w:pgSz w:w="11906" w:h="16838"/>
      <w:pgMar w:top="132" w:right="1274" w:bottom="709" w:left="1417" w:header="425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1960C" w14:textId="77777777" w:rsidR="00633BD6" w:rsidRDefault="00633BD6" w:rsidP="00D770B2">
      <w:pPr>
        <w:spacing w:after="0" w:line="240" w:lineRule="auto"/>
      </w:pPr>
      <w:r>
        <w:separator/>
      </w:r>
    </w:p>
  </w:endnote>
  <w:endnote w:type="continuationSeparator" w:id="0">
    <w:p w14:paraId="79E7CEEA" w14:textId="77777777" w:rsidR="00633BD6" w:rsidRDefault="00633BD6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2AE71" w14:textId="77777777" w:rsidR="00223CD0" w:rsidRDefault="00223CD0" w:rsidP="00223CD0">
    <w:pPr>
      <w:pStyle w:val="Stopka"/>
      <w:ind w:left="-709"/>
      <w:rPr>
        <w:rFonts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223CD0" w14:paraId="1E35CDF2" w14:textId="77777777" w:rsidTr="004B7A99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bottom w:val="nil"/>
          </w:tcBorders>
        </w:tcPr>
        <w:p w14:paraId="62FAFBE4" w14:textId="77777777" w:rsidR="00223CD0" w:rsidRDefault="00223CD0" w:rsidP="00223CD0">
          <w:pPr>
            <w:pStyle w:val="Stopka"/>
            <w:spacing w:line="276" w:lineRule="auto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bottom w:val="nil"/>
          </w:tcBorders>
        </w:tcPr>
        <w:p w14:paraId="519E47AC" w14:textId="77777777" w:rsidR="00223CD0" w:rsidRDefault="00223CD0" w:rsidP="00223CD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bottom w:val="nil"/>
          </w:tcBorders>
          <w:vAlign w:val="center"/>
          <w:hideMark/>
        </w:tcPr>
        <w:p w14:paraId="40307643" w14:textId="77777777" w:rsidR="00223CD0" w:rsidRDefault="00223CD0" w:rsidP="00223CD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</w:rPr>
          </w:pPr>
          <w:r>
            <w:rPr>
              <w:rFonts w:cstheme="minorHAnsi"/>
              <w:b w:val="0"/>
              <w:sz w:val="10"/>
              <w:szCs w:val="12"/>
            </w:rPr>
            <w:t xml:space="preserve">Strona </w:t>
          </w:r>
          <w:r>
            <w:rPr>
              <w:rFonts w:cstheme="minorHAnsi"/>
              <w:sz w:val="10"/>
              <w:szCs w:val="12"/>
            </w:rPr>
            <w:fldChar w:fldCharType="begin"/>
          </w:r>
          <w:r>
            <w:rPr>
              <w:rFonts w:cstheme="minorHAnsi"/>
              <w:b w:val="0"/>
              <w:sz w:val="10"/>
              <w:szCs w:val="12"/>
            </w:rPr>
            <w:instrText>PAGE</w:instrText>
          </w:r>
          <w:r>
            <w:rPr>
              <w:rFonts w:cstheme="minorHAnsi"/>
              <w:sz w:val="10"/>
              <w:szCs w:val="12"/>
            </w:rPr>
            <w:fldChar w:fldCharType="separate"/>
          </w:r>
          <w:r>
            <w:rPr>
              <w:rFonts w:cstheme="minorHAnsi"/>
              <w:sz w:val="10"/>
              <w:szCs w:val="12"/>
            </w:rPr>
            <w:t>1</w:t>
          </w:r>
          <w:r>
            <w:rPr>
              <w:rFonts w:cstheme="minorHAnsi"/>
              <w:sz w:val="10"/>
              <w:szCs w:val="12"/>
            </w:rPr>
            <w:fldChar w:fldCharType="end"/>
          </w:r>
        </w:p>
      </w:tc>
    </w:tr>
  </w:tbl>
  <w:p w14:paraId="552C59F5" w14:textId="77777777" w:rsidR="00537ECB" w:rsidRPr="00223CD0" w:rsidRDefault="00537ECB" w:rsidP="00223C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056B8" w14:textId="77777777" w:rsidR="00633BD6" w:rsidRDefault="00633BD6" w:rsidP="00D770B2">
      <w:pPr>
        <w:spacing w:after="0" w:line="240" w:lineRule="auto"/>
      </w:pPr>
      <w:r>
        <w:separator/>
      </w:r>
    </w:p>
  </w:footnote>
  <w:footnote w:type="continuationSeparator" w:id="0">
    <w:p w14:paraId="6B08580D" w14:textId="77777777" w:rsidR="00633BD6" w:rsidRDefault="00633BD6" w:rsidP="00D770B2">
      <w:pPr>
        <w:spacing w:after="0" w:line="240" w:lineRule="auto"/>
      </w:pPr>
      <w:r>
        <w:continuationSeparator/>
      </w:r>
    </w:p>
  </w:footnote>
  <w:footnote w:id="1">
    <w:p w14:paraId="313D92B9" w14:textId="77777777" w:rsidR="00537ECB" w:rsidRPr="00B72427" w:rsidRDefault="00537ECB" w:rsidP="00B72427">
      <w:pPr>
        <w:pStyle w:val="Tekstprzypisudolnego"/>
        <w:jc w:val="both"/>
        <w:rPr>
          <w:rFonts w:ascii="Calibri Light" w:hAnsi="Calibri Light" w:cs="Calibri Light"/>
          <w:i/>
        </w:rPr>
      </w:pPr>
      <w:r w:rsidRPr="00B72427">
        <w:rPr>
          <w:rStyle w:val="Odwoanieprzypisudolnego"/>
          <w:rFonts w:ascii="Calibri Light" w:hAnsi="Calibri Light" w:cs="Calibri Light"/>
          <w:i/>
          <w:sz w:val="16"/>
        </w:rPr>
        <w:footnoteRef/>
      </w:r>
      <w:r w:rsidRPr="00B72427">
        <w:rPr>
          <w:rFonts w:ascii="Calibri Light" w:hAnsi="Calibri Light" w:cs="Calibri Light"/>
          <w:i/>
          <w:sz w:val="16"/>
        </w:rPr>
        <w:t xml:space="preserve"> Wraz z wykazem należy dostarczyć kopie protokołów odbioru lub referencji potwierdzających, że usługi projektowe wymienione powyżej zostały zrealizowane należycie  i prawidłowo ukończone</w:t>
      </w:r>
    </w:p>
  </w:footnote>
  <w:footnote w:id="2">
    <w:p w14:paraId="2232890B" w14:textId="77777777" w:rsidR="00537ECB" w:rsidRDefault="00537ECB" w:rsidP="00B72427">
      <w:pPr>
        <w:pStyle w:val="Tekstprzypisudolnego"/>
        <w:jc w:val="both"/>
      </w:pPr>
      <w:r w:rsidRPr="00B72427">
        <w:rPr>
          <w:rStyle w:val="Odwoanieprzypisudolnego"/>
          <w:rFonts w:ascii="Calibri Light" w:hAnsi="Calibri Light" w:cs="Calibri Light"/>
          <w:i/>
          <w:sz w:val="16"/>
        </w:rPr>
        <w:footnoteRef/>
      </w:r>
      <w:r w:rsidRPr="00B72427">
        <w:rPr>
          <w:rFonts w:ascii="Calibri Light" w:hAnsi="Calibri Light" w:cs="Calibri Light"/>
          <w:i/>
          <w:sz w:val="16"/>
        </w:rPr>
        <w:t xml:space="preserve"> Wraz z wykazem należy dostarczyć kpie uprawnień budowlanych i zaświadczeń  o przynależności do właściwej izby samorządu zawodowego projektanta/projektantów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1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86"/>
      <w:gridCol w:w="7061"/>
    </w:tblGrid>
    <w:tr w:rsidR="00537ECB" w:rsidRPr="00700B2F" w14:paraId="72973104" w14:textId="77777777" w:rsidTr="009B03FC">
      <w:trPr>
        <w:trHeight w:val="217"/>
      </w:trPr>
      <w:tc>
        <w:tcPr>
          <w:tcW w:w="1302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0813CCDD" w14:textId="41D22788" w:rsidR="00537ECB" w:rsidRPr="00433969" w:rsidRDefault="00537ECB" w:rsidP="00AA48EE">
          <w:pPr>
            <w:pStyle w:val="Nagwek"/>
            <w:jc w:val="center"/>
            <w:rPr>
              <w:rFonts w:ascii="Calibri Light" w:hAnsi="Calibri Light" w:cstheme="minorHAnsi"/>
              <w:bCs/>
              <w:sz w:val="16"/>
              <w:szCs w:val="16"/>
            </w:rPr>
          </w:pPr>
          <w:bookmarkStart w:id="0" w:name="_Hlk37776240"/>
          <w:bookmarkStart w:id="1" w:name="_Hlk37776241"/>
          <w:r w:rsidRPr="00433969">
            <w:rPr>
              <w:rFonts w:ascii="Calibri Light" w:hAnsi="Calibri Light" w:cstheme="minorHAnsi"/>
              <w:bCs/>
              <w:sz w:val="14"/>
              <w:szCs w:val="16"/>
            </w:rPr>
            <w:t>Nr zamówienia: IZP.272.1.</w:t>
          </w:r>
          <w:r w:rsidR="0001550F">
            <w:rPr>
              <w:rFonts w:ascii="Calibri Light" w:hAnsi="Calibri Light" w:cstheme="minorHAnsi"/>
              <w:bCs/>
              <w:sz w:val="14"/>
              <w:szCs w:val="16"/>
            </w:rPr>
            <w:t>58</w:t>
          </w:r>
          <w:r w:rsidR="00B21739">
            <w:rPr>
              <w:rFonts w:ascii="Calibri Light" w:hAnsi="Calibri Light" w:cstheme="minorHAnsi"/>
              <w:bCs/>
              <w:sz w:val="14"/>
              <w:szCs w:val="16"/>
            </w:rPr>
            <w:t>.2021</w:t>
          </w:r>
        </w:p>
      </w:tc>
      <w:tc>
        <w:tcPr>
          <w:tcW w:w="3698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7AA6F879" w14:textId="439044C1" w:rsidR="00537ECB" w:rsidRPr="00700B2F" w:rsidRDefault="00537ECB" w:rsidP="00AA48EE">
          <w:pPr>
            <w:pStyle w:val="Nagwek"/>
            <w:rPr>
              <w:rFonts w:ascii="Calibri Light" w:hAnsi="Calibri Light" w:cstheme="minorHAnsi"/>
              <w:sz w:val="14"/>
              <w:szCs w:val="16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 w:rsidR="006D6392" w:rsidRPr="006D6392">
            <w:rPr>
              <w:rFonts w:ascii="Calibri Light" w:hAnsi="Calibri Light" w:cstheme="minorHAnsi"/>
              <w:sz w:val="14"/>
              <w:szCs w:val="16"/>
            </w:rPr>
            <w:t>Opracowanie dokumentacji projektowej budowy chodników</w:t>
          </w:r>
          <w:r w:rsidR="0001550F">
            <w:rPr>
              <w:rFonts w:ascii="Calibri Light" w:hAnsi="Calibri Light" w:cstheme="minorHAnsi"/>
              <w:sz w:val="14"/>
              <w:szCs w:val="16"/>
            </w:rPr>
            <w:t xml:space="preserve"> w miejscowości Sienna oraz Bartkowa-Posadowa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0"/>
    <w:bookmarkEnd w:id="1"/>
  </w:tbl>
  <w:p w14:paraId="0E78248C" w14:textId="77777777" w:rsidR="00537ECB" w:rsidRPr="00223CD0" w:rsidRDefault="00537ECB" w:rsidP="00AA48EE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22322FD8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 Light" w:hAnsi="Calibri Light" w:cs="Calibri Light"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B380B19A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  <w:b w:val="0"/>
        <w:bCs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C64E3AA8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Calibri Light" w:hAnsi="Calibri Light" w:cs="Calibri Light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78F0170E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Calibri Light" w:hAnsi="Calibri Light" w:cs="Calibri Light" w:hint="default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Arial Narrow" w:hAnsi="Arial Narrow" w:cs="Arial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72464C2E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380" w:hanging="360"/>
      </w:pPr>
      <w:rPr>
        <w:rFonts w:ascii="Symbol" w:hAnsi="Symbol" w:cs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 w15:restartNumberingAfterBreak="0">
    <w:nsid w:val="02BE5E36"/>
    <w:multiLevelType w:val="multilevel"/>
    <w:tmpl w:val="7B26F2F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94A7EA2"/>
    <w:multiLevelType w:val="multilevel"/>
    <w:tmpl w:val="E71E0B30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1" w15:restartNumberingAfterBreak="0">
    <w:nsid w:val="09506B43"/>
    <w:multiLevelType w:val="multilevel"/>
    <w:tmpl w:val="E5C205E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0D522554"/>
    <w:multiLevelType w:val="hybridMultilevel"/>
    <w:tmpl w:val="61EABA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AF3694"/>
    <w:multiLevelType w:val="hybridMultilevel"/>
    <w:tmpl w:val="C1A4612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F671A50"/>
    <w:multiLevelType w:val="hybridMultilevel"/>
    <w:tmpl w:val="C1A4612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EC1CEE"/>
    <w:multiLevelType w:val="multilevel"/>
    <w:tmpl w:val="1EAE663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5"/>
      <w:numFmt w:val="decimal"/>
      <w:lvlText w:val="%3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21654B6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3813AF4"/>
    <w:multiLevelType w:val="multilevel"/>
    <w:tmpl w:val="2D764ED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2C197F0F"/>
    <w:multiLevelType w:val="hybridMultilevel"/>
    <w:tmpl w:val="1C1CA86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5326C2"/>
    <w:multiLevelType w:val="multilevel"/>
    <w:tmpl w:val="527CE49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Calibri Light" w:eastAsia="Times New Roman" w:hAnsi="Calibri Light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2F0B74B2"/>
    <w:multiLevelType w:val="hybridMultilevel"/>
    <w:tmpl w:val="FEEE7E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1F5C2A"/>
    <w:multiLevelType w:val="multilevel"/>
    <w:tmpl w:val="4614FAF0"/>
    <w:lvl w:ilvl="0">
      <w:start w:val="1"/>
      <w:numFmt w:val="decimal"/>
      <w:lvlText w:val="%1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3F8347EF"/>
    <w:multiLevelType w:val="multilevel"/>
    <w:tmpl w:val="95D2F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3" w15:restartNumberingAfterBreak="0">
    <w:nsid w:val="4330544D"/>
    <w:multiLevelType w:val="multilevel"/>
    <w:tmpl w:val="91FCD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18"/>
        <w:szCs w:val="22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4" w15:restartNumberingAfterBreak="0">
    <w:nsid w:val="4E59020B"/>
    <w:multiLevelType w:val="multilevel"/>
    <w:tmpl w:val="EE0CF8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389636E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 w15:restartNumberingAfterBreak="0">
    <w:nsid w:val="60903AD9"/>
    <w:multiLevelType w:val="multilevel"/>
    <w:tmpl w:val="91FCD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18"/>
        <w:szCs w:val="22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18037BB"/>
    <w:multiLevelType w:val="multilevel"/>
    <w:tmpl w:val="D2A6DD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3614B19"/>
    <w:multiLevelType w:val="hybridMultilevel"/>
    <w:tmpl w:val="799A83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EA4113"/>
    <w:multiLevelType w:val="multilevel"/>
    <w:tmpl w:val="945E53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5431A4A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1" w15:restartNumberingAfterBreak="0">
    <w:nsid w:val="68A833C7"/>
    <w:multiLevelType w:val="multilevel"/>
    <w:tmpl w:val="95D2F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>
      <w:start w:val="1"/>
      <w:numFmt w:val="decimal"/>
      <w:lvlText w:val="%4."/>
      <w:lvlJc w:val="left"/>
      <w:pPr>
        <w:ind w:left="2540" w:hanging="360"/>
      </w:pPr>
    </w:lvl>
    <w:lvl w:ilvl="4" w:tplc="04150019">
      <w:start w:val="1"/>
      <w:numFmt w:val="lowerLetter"/>
      <w:lvlText w:val="%5."/>
      <w:lvlJc w:val="left"/>
      <w:pPr>
        <w:ind w:left="3260" w:hanging="360"/>
      </w:pPr>
    </w:lvl>
    <w:lvl w:ilvl="5" w:tplc="0415001B">
      <w:start w:val="1"/>
      <w:numFmt w:val="lowerRoman"/>
      <w:lvlText w:val="%6."/>
      <w:lvlJc w:val="right"/>
      <w:pPr>
        <w:ind w:left="3980" w:hanging="180"/>
      </w:pPr>
    </w:lvl>
    <w:lvl w:ilvl="6" w:tplc="0415000F">
      <w:start w:val="1"/>
      <w:numFmt w:val="decimal"/>
      <w:lvlText w:val="%7."/>
      <w:lvlJc w:val="left"/>
      <w:pPr>
        <w:ind w:left="4700" w:hanging="360"/>
      </w:pPr>
    </w:lvl>
    <w:lvl w:ilvl="7" w:tplc="04150019">
      <w:start w:val="1"/>
      <w:numFmt w:val="lowerLetter"/>
      <w:lvlText w:val="%8."/>
      <w:lvlJc w:val="left"/>
      <w:pPr>
        <w:ind w:left="5420" w:hanging="360"/>
      </w:pPr>
    </w:lvl>
    <w:lvl w:ilvl="8" w:tplc="0415001B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EFA4B33"/>
    <w:multiLevelType w:val="hybridMultilevel"/>
    <w:tmpl w:val="5730627A"/>
    <w:lvl w:ilvl="0" w:tplc="99643A8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F8508E4"/>
    <w:multiLevelType w:val="multilevel"/>
    <w:tmpl w:val="7C44BE8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5" w15:restartNumberingAfterBreak="0">
    <w:nsid w:val="72E92516"/>
    <w:multiLevelType w:val="multilevel"/>
    <w:tmpl w:val="D2301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776819D6"/>
    <w:multiLevelType w:val="multilevel"/>
    <w:tmpl w:val="6E287050"/>
    <w:lvl w:ilvl="0">
      <w:start w:val="1"/>
      <w:numFmt w:val="decimal"/>
      <w:lvlText w:val="%1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7" w15:restartNumberingAfterBreak="0">
    <w:nsid w:val="7F047DAC"/>
    <w:multiLevelType w:val="multilevel"/>
    <w:tmpl w:val="466AE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22"/>
  </w:num>
  <w:num w:numId="2">
    <w:abstractNumId w:val="25"/>
  </w:num>
  <w:num w:numId="3">
    <w:abstractNumId w:val="30"/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11"/>
  </w:num>
  <w:num w:numId="16">
    <w:abstractNumId w:val="15"/>
  </w:num>
  <w:num w:numId="17">
    <w:abstractNumId w:val="21"/>
  </w:num>
  <w:num w:numId="18">
    <w:abstractNumId w:val="9"/>
  </w:num>
  <w:num w:numId="19">
    <w:abstractNumId w:val="31"/>
  </w:num>
  <w:num w:numId="20">
    <w:abstractNumId w:val="34"/>
  </w:num>
  <w:num w:numId="21">
    <w:abstractNumId w:val="16"/>
  </w:num>
  <w:num w:numId="22">
    <w:abstractNumId w:val="10"/>
  </w:num>
  <w:num w:numId="23">
    <w:abstractNumId w:val="24"/>
  </w:num>
  <w:num w:numId="24">
    <w:abstractNumId w:val="32"/>
  </w:num>
  <w:num w:numId="25">
    <w:abstractNumId w:val="23"/>
  </w:num>
  <w:num w:numId="26">
    <w:abstractNumId w:val="12"/>
  </w:num>
  <w:num w:numId="27">
    <w:abstractNumId w:val="14"/>
  </w:num>
  <w:num w:numId="28">
    <w:abstractNumId w:val="13"/>
  </w:num>
  <w:num w:numId="29">
    <w:abstractNumId w:val="18"/>
  </w:num>
  <w:num w:numId="30">
    <w:abstractNumId w:val="28"/>
  </w:num>
  <w:num w:numId="31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0C09"/>
    <w:rsid w:val="0000491F"/>
    <w:rsid w:val="00011885"/>
    <w:rsid w:val="00014772"/>
    <w:rsid w:val="0001550F"/>
    <w:rsid w:val="000276D2"/>
    <w:rsid w:val="0003174F"/>
    <w:rsid w:val="00041BDF"/>
    <w:rsid w:val="00060657"/>
    <w:rsid w:val="00067025"/>
    <w:rsid w:val="00075E06"/>
    <w:rsid w:val="0009373D"/>
    <w:rsid w:val="000A5687"/>
    <w:rsid w:val="000B0AC8"/>
    <w:rsid w:val="000C5DB8"/>
    <w:rsid w:val="000D3CE2"/>
    <w:rsid w:val="000D6993"/>
    <w:rsid w:val="000E15B9"/>
    <w:rsid w:val="000E4BBE"/>
    <w:rsid w:val="000F78B2"/>
    <w:rsid w:val="00115E2C"/>
    <w:rsid w:val="00116B6E"/>
    <w:rsid w:val="001241C7"/>
    <w:rsid w:val="00161274"/>
    <w:rsid w:val="00162AAF"/>
    <w:rsid w:val="001643D7"/>
    <w:rsid w:val="0017137E"/>
    <w:rsid w:val="00190A29"/>
    <w:rsid w:val="001A4740"/>
    <w:rsid w:val="001B0545"/>
    <w:rsid w:val="001B0E61"/>
    <w:rsid w:val="001B28C8"/>
    <w:rsid w:val="001B2EB4"/>
    <w:rsid w:val="001B32FC"/>
    <w:rsid w:val="001B7685"/>
    <w:rsid w:val="001C1A7C"/>
    <w:rsid w:val="001C6FDE"/>
    <w:rsid w:val="001D2BAF"/>
    <w:rsid w:val="001E492A"/>
    <w:rsid w:val="001E4BF9"/>
    <w:rsid w:val="001E4CE6"/>
    <w:rsid w:val="001F1FE9"/>
    <w:rsid w:val="001F2FC6"/>
    <w:rsid w:val="001F57C8"/>
    <w:rsid w:val="00205CD5"/>
    <w:rsid w:val="00223CD0"/>
    <w:rsid w:val="00233429"/>
    <w:rsid w:val="002538DA"/>
    <w:rsid w:val="00261B45"/>
    <w:rsid w:val="00277943"/>
    <w:rsid w:val="002900DC"/>
    <w:rsid w:val="00296073"/>
    <w:rsid w:val="002A6DAA"/>
    <w:rsid w:val="002C42C5"/>
    <w:rsid w:val="002D3CDB"/>
    <w:rsid w:val="002D5F0A"/>
    <w:rsid w:val="002E14B9"/>
    <w:rsid w:val="002E4630"/>
    <w:rsid w:val="002E58E1"/>
    <w:rsid w:val="002F0CD5"/>
    <w:rsid w:val="002F2C36"/>
    <w:rsid w:val="00300654"/>
    <w:rsid w:val="003137E1"/>
    <w:rsid w:val="003237AB"/>
    <w:rsid w:val="003309E7"/>
    <w:rsid w:val="00335F54"/>
    <w:rsid w:val="00346CA4"/>
    <w:rsid w:val="00376FC4"/>
    <w:rsid w:val="0038651D"/>
    <w:rsid w:val="00386F58"/>
    <w:rsid w:val="003B50D0"/>
    <w:rsid w:val="003C11A0"/>
    <w:rsid w:val="003C4E57"/>
    <w:rsid w:val="003C67AC"/>
    <w:rsid w:val="003D04A2"/>
    <w:rsid w:val="003D4B45"/>
    <w:rsid w:val="003D7E4A"/>
    <w:rsid w:val="003D7E78"/>
    <w:rsid w:val="003F12DD"/>
    <w:rsid w:val="0040077F"/>
    <w:rsid w:val="00414642"/>
    <w:rsid w:val="00423E2A"/>
    <w:rsid w:val="004267DA"/>
    <w:rsid w:val="00433969"/>
    <w:rsid w:val="004421EE"/>
    <w:rsid w:val="004467BC"/>
    <w:rsid w:val="0045095F"/>
    <w:rsid w:val="004620ED"/>
    <w:rsid w:val="004629AD"/>
    <w:rsid w:val="0047183F"/>
    <w:rsid w:val="004864F5"/>
    <w:rsid w:val="00492F8A"/>
    <w:rsid w:val="004B1705"/>
    <w:rsid w:val="004C15BD"/>
    <w:rsid w:val="004C4337"/>
    <w:rsid w:val="004C6C09"/>
    <w:rsid w:val="004D4E98"/>
    <w:rsid w:val="004E20BE"/>
    <w:rsid w:val="004E5D53"/>
    <w:rsid w:val="004F11D5"/>
    <w:rsid w:val="004F1D9A"/>
    <w:rsid w:val="004F2759"/>
    <w:rsid w:val="004F30F4"/>
    <w:rsid w:val="00513D0B"/>
    <w:rsid w:val="005141DE"/>
    <w:rsid w:val="00521D12"/>
    <w:rsid w:val="00522B05"/>
    <w:rsid w:val="00523F1B"/>
    <w:rsid w:val="005248CC"/>
    <w:rsid w:val="00537ECB"/>
    <w:rsid w:val="00555FEE"/>
    <w:rsid w:val="0055798C"/>
    <w:rsid w:val="005623E3"/>
    <w:rsid w:val="00563645"/>
    <w:rsid w:val="00573735"/>
    <w:rsid w:val="00577794"/>
    <w:rsid w:val="00580CE6"/>
    <w:rsid w:val="00582266"/>
    <w:rsid w:val="00582657"/>
    <w:rsid w:val="005875D1"/>
    <w:rsid w:val="00593F1B"/>
    <w:rsid w:val="00595B32"/>
    <w:rsid w:val="005A683E"/>
    <w:rsid w:val="005B384A"/>
    <w:rsid w:val="005B68B5"/>
    <w:rsid w:val="005C235A"/>
    <w:rsid w:val="005D2B72"/>
    <w:rsid w:val="005D2D43"/>
    <w:rsid w:val="006064CC"/>
    <w:rsid w:val="006071B0"/>
    <w:rsid w:val="0061458B"/>
    <w:rsid w:val="00623559"/>
    <w:rsid w:val="00633BD6"/>
    <w:rsid w:val="006411AA"/>
    <w:rsid w:val="00642FE8"/>
    <w:rsid w:val="00645753"/>
    <w:rsid w:val="00654B0C"/>
    <w:rsid w:val="00674D09"/>
    <w:rsid w:val="00694299"/>
    <w:rsid w:val="006A13CF"/>
    <w:rsid w:val="006A207E"/>
    <w:rsid w:val="006A432A"/>
    <w:rsid w:val="006B212F"/>
    <w:rsid w:val="006C6AAE"/>
    <w:rsid w:val="006D6392"/>
    <w:rsid w:val="006E6FF3"/>
    <w:rsid w:val="006F44B7"/>
    <w:rsid w:val="006F7868"/>
    <w:rsid w:val="006F7E2D"/>
    <w:rsid w:val="00712291"/>
    <w:rsid w:val="00714073"/>
    <w:rsid w:val="00721196"/>
    <w:rsid w:val="007237BD"/>
    <w:rsid w:val="0073381C"/>
    <w:rsid w:val="007340D3"/>
    <w:rsid w:val="0076628D"/>
    <w:rsid w:val="007800D2"/>
    <w:rsid w:val="00793487"/>
    <w:rsid w:val="007946EE"/>
    <w:rsid w:val="00794A46"/>
    <w:rsid w:val="007B29D2"/>
    <w:rsid w:val="007B4111"/>
    <w:rsid w:val="007B5C22"/>
    <w:rsid w:val="007B71AF"/>
    <w:rsid w:val="007D040D"/>
    <w:rsid w:val="007D1046"/>
    <w:rsid w:val="00803A5E"/>
    <w:rsid w:val="00804C7A"/>
    <w:rsid w:val="008055B5"/>
    <w:rsid w:val="00816BA7"/>
    <w:rsid w:val="0084452B"/>
    <w:rsid w:val="008528FD"/>
    <w:rsid w:val="00865684"/>
    <w:rsid w:val="0088155F"/>
    <w:rsid w:val="0089050A"/>
    <w:rsid w:val="008976CF"/>
    <w:rsid w:val="008A4732"/>
    <w:rsid w:val="008A7FEB"/>
    <w:rsid w:val="008B6755"/>
    <w:rsid w:val="008C0C76"/>
    <w:rsid w:val="008C46A2"/>
    <w:rsid w:val="008C4C89"/>
    <w:rsid w:val="008C692C"/>
    <w:rsid w:val="008D663F"/>
    <w:rsid w:val="008F6F2D"/>
    <w:rsid w:val="009034B5"/>
    <w:rsid w:val="00903B11"/>
    <w:rsid w:val="00903D84"/>
    <w:rsid w:val="00915F26"/>
    <w:rsid w:val="00917E3C"/>
    <w:rsid w:val="009275B6"/>
    <w:rsid w:val="009352BE"/>
    <w:rsid w:val="00940877"/>
    <w:rsid w:val="00943B39"/>
    <w:rsid w:val="00965F0E"/>
    <w:rsid w:val="00983FEC"/>
    <w:rsid w:val="009A018E"/>
    <w:rsid w:val="009B03FC"/>
    <w:rsid w:val="009B6245"/>
    <w:rsid w:val="009C2163"/>
    <w:rsid w:val="009C3CB4"/>
    <w:rsid w:val="009C7FE0"/>
    <w:rsid w:val="009E231E"/>
    <w:rsid w:val="009F5AB9"/>
    <w:rsid w:val="00A010BA"/>
    <w:rsid w:val="00A04A51"/>
    <w:rsid w:val="00A43A54"/>
    <w:rsid w:val="00A47C1F"/>
    <w:rsid w:val="00A538C2"/>
    <w:rsid w:val="00A64C63"/>
    <w:rsid w:val="00A7195E"/>
    <w:rsid w:val="00A74ACE"/>
    <w:rsid w:val="00A838BE"/>
    <w:rsid w:val="00AA48EE"/>
    <w:rsid w:val="00AB4F45"/>
    <w:rsid w:val="00AC5B34"/>
    <w:rsid w:val="00AE14DF"/>
    <w:rsid w:val="00AF06C6"/>
    <w:rsid w:val="00AF1477"/>
    <w:rsid w:val="00AF4A0F"/>
    <w:rsid w:val="00B00918"/>
    <w:rsid w:val="00B15854"/>
    <w:rsid w:val="00B17BB2"/>
    <w:rsid w:val="00B21739"/>
    <w:rsid w:val="00B265CA"/>
    <w:rsid w:val="00B36CCC"/>
    <w:rsid w:val="00B416F4"/>
    <w:rsid w:val="00B42489"/>
    <w:rsid w:val="00B45F4D"/>
    <w:rsid w:val="00B53D09"/>
    <w:rsid w:val="00B72427"/>
    <w:rsid w:val="00B73968"/>
    <w:rsid w:val="00B964F9"/>
    <w:rsid w:val="00BA440F"/>
    <w:rsid w:val="00BA5DD3"/>
    <w:rsid w:val="00BB35AC"/>
    <w:rsid w:val="00BB35B1"/>
    <w:rsid w:val="00BB4391"/>
    <w:rsid w:val="00BC0775"/>
    <w:rsid w:val="00BC0BE2"/>
    <w:rsid w:val="00BD4887"/>
    <w:rsid w:val="00BF4FA6"/>
    <w:rsid w:val="00BF75D3"/>
    <w:rsid w:val="00C11379"/>
    <w:rsid w:val="00C15D75"/>
    <w:rsid w:val="00C527C3"/>
    <w:rsid w:val="00C63834"/>
    <w:rsid w:val="00C67E60"/>
    <w:rsid w:val="00C719F7"/>
    <w:rsid w:val="00C92337"/>
    <w:rsid w:val="00CB271E"/>
    <w:rsid w:val="00CB78C3"/>
    <w:rsid w:val="00CC0D7A"/>
    <w:rsid w:val="00CC38E8"/>
    <w:rsid w:val="00CD747B"/>
    <w:rsid w:val="00CE1AC2"/>
    <w:rsid w:val="00CF6D34"/>
    <w:rsid w:val="00D1242F"/>
    <w:rsid w:val="00D17058"/>
    <w:rsid w:val="00D20D51"/>
    <w:rsid w:val="00D223CD"/>
    <w:rsid w:val="00D3141A"/>
    <w:rsid w:val="00D45318"/>
    <w:rsid w:val="00D52C8C"/>
    <w:rsid w:val="00D55FAD"/>
    <w:rsid w:val="00D647EC"/>
    <w:rsid w:val="00D718A7"/>
    <w:rsid w:val="00D770B2"/>
    <w:rsid w:val="00D804E5"/>
    <w:rsid w:val="00DA34F9"/>
    <w:rsid w:val="00DA48C4"/>
    <w:rsid w:val="00DB0D7C"/>
    <w:rsid w:val="00DB1120"/>
    <w:rsid w:val="00DB1287"/>
    <w:rsid w:val="00DB4A85"/>
    <w:rsid w:val="00DC43C4"/>
    <w:rsid w:val="00DD0AC7"/>
    <w:rsid w:val="00DE0984"/>
    <w:rsid w:val="00DF1EE9"/>
    <w:rsid w:val="00DF7F9D"/>
    <w:rsid w:val="00E22B66"/>
    <w:rsid w:val="00E3187F"/>
    <w:rsid w:val="00E34255"/>
    <w:rsid w:val="00E36C12"/>
    <w:rsid w:val="00E71388"/>
    <w:rsid w:val="00E7508C"/>
    <w:rsid w:val="00E7774A"/>
    <w:rsid w:val="00E8143E"/>
    <w:rsid w:val="00E8374B"/>
    <w:rsid w:val="00E907C5"/>
    <w:rsid w:val="00EE281A"/>
    <w:rsid w:val="00EF7E46"/>
    <w:rsid w:val="00F00969"/>
    <w:rsid w:val="00F02151"/>
    <w:rsid w:val="00F21899"/>
    <w:rsid w:val="00F21ACC"/>
    <w:rsid w:val="00F23D6B"/>
    <w:rsid w:val="00F25464"/>
    <w:rsid w:val="00F51FFE"/>
    <w:rsid w:val="00F645CA"/>
    <w:rsid w:val="00F673E6"/>
    <w:rsid w:val="00F70F0E"/>
    <w:rsid w:val="00F71E37"/>
    <w:rsid w:val="00F74724"/>
    <w:rsid w:val="00F80B01"/>
    <w:rsid w:val="00F9111E"/>
    <w:rsid w:val="00FA23D2"/>
    <w:rsid w:val="00FA4C98"/>
    <w:rsid w:val="00FA60A3"/>
    <w:rsid w:val="00FC78BD"/>
    <w:rsid w:val="00FD3EC7"/>
    <w:rsid w:val="00FD497A"/>
    <w:rsid w:val="00FE49BD"/>
    <w:rsid w:val="00FE49E0"/>
    <w:rsid w:val="00FE542D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4DB431"/>
  <w15:docId w15:val="{BFBB3AD4-6CE1-4855-839D-F6304E302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1EE"/>
  </w:style>
  <w:style w:type="paragraph" w:styleId="Nagwek1">
    <w:name w:val="heading 1"/>
    <w:basedOn w:val="Normalny"/>
    <w:next w:val="Normalny"/>
    <w:link w:val="Nagwek1Znak"/>
    <w:uiPriority w:val="9"/>
    <w:qFormat/>
    <w:rsid w:val="00C527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41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2F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styleId="Wzmianka">
    <w:name w:val="Mention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character" w:customStyle="1" w:styleId="Nagwek1Znak">
    <w:name w:val="Nagłówek 1 Znak"/>
    <w:basedOn w:val="Domylnaczcionkaakapitu"/>
    <w:link w:val="Nagwek1"/>
    <w:uiPriority w:val="9"/>
    <w:rsid w:val="00C527C3"/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174F"/>
    <w:rPr>
      <w:color w:val="808080"/>
      <w:shd w:val="clear" w:color="auto" w:fill="E6E6E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2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resc">
    <w:name w:val="tresc"/>
    <w:basedOn w:val="Normalny"/>
    <w:rsid w:val="001B32FC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41C7"/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character" w:customStyle="1" w:styleId="Teksttreci">
    <w:name w:val="Tekst treści_"/>
    <w:basedOn w:val="Domylnaczcionkaakapitu"/>
    <w:link w:val="Teksttreci0"/>
    <w:locked/>
    <w:rsid w:val="00223CD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3CD0"/>
    <w:pPr>
      <w:shd w:val="clear" w:color="auto" w:fill="FFFFFF"/>
      <w:spacing w:after="0" w:line="274" w:lineRule="exact"/>
      <w:ind w:hanging="1000"/>
    </w:pPr>
    <w:rPr>
      <w:rFonts w:ascii="Times New Roman" w:eastAsia="Times New Roman" w:hAnsi="Times New Roman" w:cs="Times New Roman"/>
      <w:sz w:val="23"/>
      <w:szCs w:val="23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43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43C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43C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43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43C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7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053E4-25EF-4265-9D4F-6B33CA778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wblazus</dc:creator>
  <cp:lastModifiedBy>Wojciech Błażusiak</cp:lastModifiedBy>
  <cp:revision>3</cp:revision>
  <cp:lastPrinted>2019-02-19T16:05:00Z</cp:lastPrinted>
  <dcterms:created xsi:type="dcterms:W3CDTF">2021-05-05T17:54:00Z</dcterms:created>
  <dcterms:modified xsi:type="dcterms:W3CDTF">2021-05-06T16:19:00Z</dcterms:modified>
</cp:coreProperties>
</file>